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AA8347" w14:textId="77777777" w:rsidR="00854359" w:rsidRDefault="00854359" w:rsidP="00AE419E">
      <w:pPr>
        <w:rPr>
          <w:rFonts w:asciiTheme="minorHAnsi" w:hAnsiTheme="minorHAnsi" w:cs="Calibri"/>
          <w:b/>
        </w:rPr>
      </w:pPr>
    </w:p>
    <w:p w14:paraId="31111C6C" w14:textId="5767193D" w:rsidR="0064198E" w:rsidRPr="00B165AD" w:rsidRDefault="0064198E" w:rsidP="00AE419E">
      <w:pPr>
        <w:rPr>
          <w:rFonts w:asciiTheme="minorHAnsi" w:hAnsiTheme="minorHAnsi" w:cs="Calibri"/>
          <w:b/>
        </w:rPr>
      </w:pPr>
      <w:r w:rsidRPr="00B165AD">
        <w:rPr>
          <w:rFonts w:asciiTheme="minorHAnsi" w:hAnsiTheme="minorHAnsi" w:cs="Calibri"/>
          <w:b/>
        </w:rPr>
        <w:t>Spett. Azienda U.L.S.S. 8 BERICA</w:t>
      </w:r>
    </w:p>
    <w:p w14:paraId="787C1BBF" w14:textId="77777777" w:rsidR="0064198E" w:rsidRPr="00B165AD" w:rsidRDefault="0064198E" w:rsidP="0064198E">
      <w:pPr>
        <w:spacing w:before="62"/>
        <w:rPr>
          <w:rFonts w:asciiTheme="minorHAnsi" w:hAnsiTheme="minorHAnsi" w:cs="Calibri"/>
          <w:b/>
        </w:rPr>
      </w:pPr>
      <w:r w:rsidRPr="00B165AD">
        <w:rPr>
          <w:rFonts w:asciiTheme="minorHAnsi" w:hAnsiTheme="minorHAnsi" w:cs="Calibri"/>
          <w:b/>
        </w:rPr>
        <w:t>Servizi Tecnici e Patrimoniali</w:t>
      </w:r>
      <w:bookmarkStart w:id="0" w:name="_GoBack"/>
      <w:bookmarkEnd w:id="0"/>
    </w:p>
    <w:p w14:paraId="4C415749" w14:textId="77777777" w:rsidR="0064198E" w:rsidRPr="00B165AD" w:rsidRDefault="0064198E" w:rsidP="0064198E">
      <w:pPr>
        <w:spacing w:before="62"/>
        <w:rPr>
          <w:rFonts w:asciiTheme="minorHAnsi" w:hAnsiTheme="minorHAnsi" w:cs="Calibri"/>
          <w:b/>
        </w:rPr>
      </w:pPr>
      <w:r w:rsidRPr="00B165AD">
        <w:rPr>
          <w:rFonts w:asciiTheme="minorHAnsi" w:hAnsiTheme="minorHAnsi" w:cs="Calibri"/>
          <w:b/>
        </w:rPr>
        <w:t>viale Ferdinando Rodolfi, 37</w:t>
      </w:r>
    </w:p>
    <w:p w14:paraId="01BE70C0" w14:textId="77777777" w:rsidR="0064198E" w:rsidRPr="00B165AD" w:rsidRDefault="0064198E" w:rsidP="0064198E">
      <w:pPr>
        <w:spacing w:before="62"/>
        <w:rPr>
          <w:rFonts w:asciiTheme="minorHAnsi" w:hAnsiTheme="minorHAnsi" w:cs="Calibri"/>
          <w:b/>
        </w:rPr>
      </w:pPr>
      <w:r w:rsidRPr="00B165AD">
        <w:rPr>
          <w:rFonts w:asciiTheme="minorHAnsi" w:hAnsiTheme="minorHAnsi" w:cs="Calibri"/>
          <w:b/>
        </w:rPr>
        <w:t>36100 Vicenza</w:t>
      </w:r>
    </w:p>
    <w:p w14:paraId="329FCA5D" w14:textId="77777777" w:rsidR="00854359" w:rsidRDefault="00854359" w:rsidP="0064198E">
      <w:pPr>
        <w:pStyle w:val="Corpotesto"/>
        <w:rPr>
          <w:rFonts w:asciiTheme="minorHAnsi" w:hAnsiTheme="minorHAnsi" w:cs="Calibri"/>
          <w:sz w:val="22"/>
          <w:szCs w:val="22"/>
        </w:rPr>
      </w:pPr>
    </w:p>
    <w:p w14:paraId="5853AD11" w14:textId="77777777" w:rsidR="00854359" w:rsidRPr="00B165AD" w:rsidRDefault="00854359" w:rsidP="0064198E">
      <w:pPr>
        <w:pStyle w:val="Corpotesto"/>
        <w:rPr>
          <w:rFonts w:asciiTheme="minorHAnsi" w:hAnsiTheme="minorHAnsi" w:cs="Calibri"/>
          <w:sz w:val="22"/>
          <w:szCs w:val="22"/>
        </w:rPr>
      </w:pPr>
    </w:p>
    <w:p w14:paraId="268B2296" w14:textId="41828680" w:rsidR="009B2706" w:rsidRPr="006D2337" w:rsidRDefault="009B2706" w:rsidP="009B2706">
      <w:pPr>
        <w:pStyle w:val="Corpotesto"/>
        <w:rPr>
          <w:rFonts w:ascii="Calibri" w:hAnsi="Calibri" w:cs="Calibri"/>
          <w:sz w:val="22"/>
          <w:szCs w:val="22"/>
        </w:rPr>
      </w:pPr>
      <w:r w:rsidRPr="009E5656">
        <w:rPr>
          <w:rFonts w:ascii="Calibri" w:hAnsi="Calibri" w:cs="Calibri"/>
          <w:b/>
          <w:sz w:val="22"/>
          <w:szCs w:val="22"/>
        </w:rPr>
        <w:t>Oggetto:</w:t>
      </w:r>
      <w:r w:rsidRPr="009E5656">
        <w:rPr>
          <w:rFonts w:ascii="Calibri" w:hAnsi="Calibri" w:cs="Calibri"/>
          <w:b/>
          <w:spacing w:val="-7"/>
          <w:sz w:val="22"/>
          <w:szCs w:val="22"/>
        </w:rPr>
        <w:t xml:space="preserve"> </w:t>
      </w:r>
      <w:r w:rsidRPr="00833E82">
        <w:rPr>
          <w:rFonts w:ascii="Calibri" w:eastAsiaTheme="minorHAnsi" w:hAnsi="Calibri"/>
          <w:b/>
          <w:bCs/>
          <w:caps/>
          <w:sz w:val="22"/>
          <w:szCs w:val="22"/>
        </w:rPr>
        <w:t xml:space="preserve">Accordo quadro, da stipularsi con un solo operatore economico, inerente ai LAVORI DI MANUTENZIONE STRAORDINARIA </w:t>
      </w:r>
      <w:r w:rsidR="00C91A7B" w:rsidRPr="00C91A7B">
        <w:rPr>
          <w:rFonts w:ascii="Calibri" w:eastAsiaTheme="minorHAnsi" w:hAnsi="Calibri"/>
          <w:b/>
          <w:bCs/>
          <w:caps/>
          <w:sz w:val="22"/>
          <w:szCs w:val="22"/>
        </w:rPr>
        <w:t>SU INTERVENTI PUNTUALI RICONDUCIBILI ALLA CATEGORIA OG2 DEGLI IMMOBILI FACENTI PARTE A QUALUNQUE TITOLO DEL PATRIMONIO DELL’AZIENDA ULSS 8 BERICA E RELATIVE PERTINENZE</w:t>
      </w:r>
      <w:r w:rsidRPr="00C50BF0">
        <w:rPr>
          <w:rFonts w:ascii="Calibri" w:eastAsiaTheme="minorHAnsi" w:hAnsi="Calibri"/>
          <w:b/>
          <w:bCs/>
          <w:caps/>
          <w:sz w:val="22"/>
          <w:szCs w:val="22"/>
        </w:rPr>
        <w:t xml:space="preserve"> - CUP: Associato al singolo progetto affidato - CIG: </w:t>
      </w:r>
      <w:r w:rsidR="00C50BF0" w:rsidRPr="00C50BF0">
        <w:rPr>
          <w:rFonts w:ascii="Calibri" w:eastAsiaTheme="minorHAnsi" w:hAnsi="Calibri"/>
          <w:b/>
          <w:bCs/>
          <w:caps/>
          <w:sz w:val="22"/>
          <w:szCs w:val="22"/>
        </w:rPr>
        <w:t>9941545676</w:t>
      </w:r>
    </w:p>
    <w:p w14:paraId="1C01B3C2" w14:textId="77777777" w:rsidR="00666AC7" w:rsidRDefault="00666AC7">
      <w:pPr>
        <w:pStyle w:val="Corpotesto"/>
        <w:spacing w:before="7"/>
        <w:rPr>
          <w:rFonts w:asciiTheme="minorHAnsi" w:hAnsiTheme="minorHAnsi" w:cstheme="minorHAnsi"/>
          <w:sz w:val="22"/>
          <w:szCs w:val="22"/>
        </w:rPr>
      </w:pPr>
    </w:p>
    <w:p w14:paraId="6ED30FFD" w14:textId="77777777" w:rsidR="00854359" w:rsidRDefault="00854359">
      <w:pPr>
        <w:pStyle w:val="Corpotesto"/>
        <w:spacing w:before="7"/>
        <w:rPr>
          <w:rFonts w:asciiTheme="minorHAnsi" w:hAnsiTheme="minorHAnsi" w:cstheme="minorHAnsi"/>
          <w:sz w:val="22"/>
          <w:szCs w:val="22"/>
        </w:rPr>
      </w:pPr>
    </w:p>
    <w:p w14:paraId="5208DB24" w14:textId="77777777" w:rsidR="009B2706" w:rsidRPr="00B165AD" w:rsidRDefault="009B2706">
      <w:pPr>
        <w:pStyle w:val="Corpotesto"/>
        <w:spacing w:before="7"/>
        <w:rPr>
          <w:rFonts w:asciiTheme="minorHAnsi" w:hAnsiTheme="minorHAnsi" w:cstheme="minorHAnsi"/>
          <w:sz w:val="22"/>
          <w:szCs w:val="22"/>
        </w:rPr>
      </w:pPr>
    </w:p>
    <w:p w14:paraId="6F52B4BA" w14:textId="41C5E833" w:rsidR="00666AC7" w:rsidRPr="00B165AD" w:rsidRDefault="00666AC7" w:rsidP="00666AC7">
      <w:pPr>
        <w:jc w:val="center"/>
        <w:rPr>
          <w:rFonts w:asciiTheme="minorHAnsi" w:eastAsia="Times New Roman" w:hAnsiTheme="minorHAnsi" w:cs="Calibri"/>
          <w:b/>
          <w:caps/>
          <w:sz w:val="24"/>
          <w:szCs w:val="24"/>
        </w:rPr>
      </w:pPr>
      <w:r w:rsidRPr="00B165AD">
        <w:rPr>
          <w:rFonts w:asciiTheme="minorHAnsi" w:eastAsia="Times New Roman" w:hAnsiTheme="minorHAnsi" w:cs="Calibri"/>
          <w:b/>
          <w:caps/>
          <w:sz w:val="24"/>
          <w:szCs w:val="24"/>
        </w:rPr>
        <w:t>Dichiarazione sostitutiva di atto di notorietà ad integrazione del DGUE</w:t>
      </w:r>
    </w:p>
    <w:p w14:paraId="28736E14" w14:textId="77777777" w:rsidR="00666AC7" w:rsidRPr="00B165AD" w:rsidRDefault="00666AC7">
      <w:pPr>
        <w:pStyle w:val="Corpotesto"/>
        <w:spacing w:before="7"/>
        <w:rPr>
          <w:rFonts w:asciiTheme="minorHAnsi" w:hAnsiTheme="minorHAnsi" w:cstheme="minorHAnsi"/>
          <w:sz w:val="22"/>
          <w:szCs w:val="22"/>
        </w:rPr>
      </w:pPr>
    </w:p>
    <w:tbl>
      <w:tblPr>
        <w:tblStyle w:val="TableNormal"/>
        <w:tblW w:w="10065"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4253"/>
        <w:gridCol w:w="5812"/>
      </w:tblGrid>
      <w:tr w:rsidR="001539AC" w:rsidRPr="00B165AD" w14:paraId="0EEA5DF8" w14:textId="77777777" w:rsidTr="009B2706">
        <w:trPr>
          <w:trHeight w:val="567"/>
        </w:trPr>
        <w:tc>
          <w:tcPr>
            <w:tcW w:w="4253" w:type="dxa"/>
            <w:vAlign w:val="center"/>
          </w:tcPr>
          <w:p w14:paraId="051FBD0C" w14:textId="77777777" w:rsidR="001539AC" w:rsidRPr="00B165AD" w:rsidRDefault="00D93C09" w:rsidP="00B165AD">
            <w:pPr>
              <w:pStyle w:val="TableParagraph"/>
              <w:ind w:left="95"/>
              <w:jc w:val="left"/>
              <w:rPr>
                <w:rFonts w:asciiTheme="minorHAnsi" w:hAnsiTheme="minorHAnsi" w:cs="Calibri (Corpo)"/>
              </w:rPr>
            </w:pPr>
            <w:r w:rsidRPr="00B165AD">
              <w:rPr>
                <w:rFonts w:asciiTheme="minorHAnsi" w:hAnsiTheme="minorHAnsi" w:cs="Calibri (Corpo)"/>
              </w:rPr>
              <w:t>Il/La sottoscritto/a</w:t>
            </w:r>
          </w:p>
        </w:tc>
        <w:tc>
          <w:tcPr>
            <w:tcW w:w="5812" w:type="dxa"/>
            <w:vAlign w:val="center"/>
          </w:tcPr>
          <w:p w14:paraId="2DA430A1" w14:textId="77777777" w:rsidR="001539AC" w:rsidRPr="00B165AD" w:rsidRDefault="001539AC" w:rsidP="00B165AD">
            <w:pPr>
              <w:pStyle w:val="TableParagraph"/>
              <w:jc w:val="left"/>
              <w:rPr>
                <w:rFonts w:asciiTheme="minorHAnsi" w:hAnsiTheme="minorHAnsi" w:cs="Calibri (Corpo)"/>
              </w:rPr>
            </w:pPr>
          </w:p>
        </w:tc>
      </w:tr>
      <w:tr w:rsidR="001539AC" w:rsidRPr="00B165AD" w14:paraId="36DF3DC9" w14:textId="77777777" w:rsidTr="009B2706">
        <w:trPr>
          <w:trHeight w:val="567"/>
        </w:trPr>
        <w:tc>
          <w:tcPr>
            <w:tcW w:w="4253" w:type="dxa"/>
            <w:vAlign w:val="center"/>
          </w:tcPr>
          <w:p w14:paraId="50239F87" w14:textId="77777777" w:rsidR="001539AC" w:rsidRPr="00B165AD" w:rsidRDefault="00D93C09" w:rsidP="00B165AD">
            <w:pPr>
              <w:pStyle w:val="TableParagraph"/>
              <w:ind w:left="95"/>
              <w:jc w:val="left"/>
              <w:rPr>
                <w:rFonts w:asciiTheme="minorHAnsi" w:hAnsiTheme="minorHAnsi" w:cs="Calibri (Corpo)"/>
              </w:rPr>
            </w:pPr>
            <w:r w:rsidRPr="00B165AD">
              <w:rPr>
                <w:rFonts w:asciiTheme="minorHAnsi" w:hAnsiTheme="minorHAnsi" w:cs="Calibri (Corpo)"/>
              </w:rPr>
              <w:t>Data e luogo di nascita</w:t>
            </w:r>
          </w:p>
        </w:tc>
        <w:tc>
          <w:tcPr>
            <w:tcW w:w="5812" w:type="dxa"/>
            <w:vAlign w:val="center"/>
          </w:tcPr>
          <w:p w14:paraId="01ABCCDF" w14:textId="77777777" w:rsidR="001539AC" w:rsidRPr="00B165AD" w:rsidRDefault="001539AC" w:rsidP="00B165AD">
            <w:pPr>
              <w:pStyle w:val="TableParagraph"/>
              <w:jc w:val="left"/>
              <w:rPr>
                <w:rFonts w:asciiTheme="minorHAnsi" w:hAnsiTheme="minorHAnsi" w:cs="Calibri (Corpo)"/>
              </w:rPr>
            </w:pPr>
          </w:p>
        </w:tc>
      </w:tr>
      <w:tr w:rsidR="001539AC" w:rsidRPr="00B165AD" w14:paraId="73D24942" w14:textId="77777777" w:rsidTr="009B2706">
        <w:trPr>
          <w:trHeight w:val="567"/>
        </w:trPr>
        <w:tc>
          <w:tcPr>
            <w:tcW w:w="4253" w:type="dxa"/>
            <w:vAlign w:val="center"/>
          </w:tcPr>
          <w:p w14:paraId="2D521965" w14:textId="77777777" w:rsidR="001539AC" w:rsidRPr="00B165AD" w:rsidRDefault="00D93C09" w:rsidP="00B165AD">
            <w:pPr>
              <w:pStyle w:val="TableParagraph"/>
              <w:ind w:left="95"/>
              <w:jc w:val="left"/>
              <w:rPr>
                <w:rFonts w:asciiTheme="minorHAnsi" w:hAnsiTheme="minorHAnsi" w:cs="Calibri (Corpo)"/>
              </w:rPr>
            </w:pPr>
            <w:r w:rsidRPr="00B165AD">
              <w:rPr>
                <w:rFonts w:asciiTheme="minorHAnsi" w:hAnsiTheme="minorHAnsi" w:cs="Calibri (Corpo)"/>
              </w:rPr>
              <w:t>Codice fiscale</w:t>
            </w:r>
          </w:p>
        </w:tc>
        <w:tc>
          <w:tcPr>
            <w:tcW w:w="5812" w:type="dxa"/>
            <w:vAlign w:val="center"/>
          </w:tcPr>
          <w:p w14:paraId="41A50C36" w14:textId="77777777" w:rsidR="001539AC" w:rsidRPr="00B165AD" w:rsidRDefault="001539AC" w:rsidP="00B165AD">
            <w:pPr>
              <w:pStyle w:val="TableParagraph"/>
              <w:jc w:val="left"/>
              <w:rPr>
                <w:rFonts w:asciiTheme="minorHAnsi" w:hAnsiTheme="minorHAnsi" w:cs="Calibri (Corpo)"/>
              </w:rPr>
            </w:pPr>
          </w:p>
        </w:tc>
      </w:tr>
      <w:tr w:rsidR="00C75BFF" w:rsidRPr="00B165AD" w14:paraId="008F5B47" w14:textId="77777777" w:rsidTr="009B2706">
        <w:trPr>
          <w:trHeight w:val="567"/>
        </w:trPr>
        <w:tc>
          <w:tcPr>
            <w:tcW w:w="4253" w:type="dxa"/>
            <w:vAlign w:val="center"/>
          </w:tcPr>
          <w:p w14:paraId="65515A6B" w14:textId="77777777" w:rsidR="00C75BFF" w:rsidRPr="00B165AD" w:rsidRDefault="00C75BFF" w:rsidP="00B165AD">
            <w:pPr>
              <w:pStyle w:val="TableParagraph"/>
              <w:ind w:left="95"/>
              <w:jc w:val="left"/>
              <w:rPr>
                <w:rFonts w:asciiTheme="minorHAnsi" w:hAnsiTheme="minorHAnsi" w:cs="Calibri (Corpo)"/>
              </w:rPr>
            </w:pPr>
            <w:r w:rsidRPr="00B165AD">
              <w:rPr>
                <w:rFonts w:asciiTheme="minorHAnsi" w:hAnsiTheme="minorHAnsi" w:cs="Calibri (Corpo)"/>
              </w:rPr>
              <w:t>Residente a</w:t>
            </w:r>
          </w:p>
        </w:tc>
        <w:tc>
          <w:tcPr>
            <w:tcW w:w="5812" w:type="dxa"/>
            <w:vAlign w:val="center"/>
          </w:tcPr>
          <w:p w14:paraId="7D069502" w14:textId="77777777" w:rsidR="00C75BFF" w:rsidRPr="00B165AD" w:rsidRDefault="00C75BFF" w:rsidP="00B165AD">
            <w:pPr>
              <w:pStyle w:val="TableParagraph"/>
              <w:jc w:val="left"/>
              <w:rPr>
                <w:rFonts w:asciiTheme="minorHAnsi" w:hAnsiTheme="minorHAnsi" w:cs="Calibri (Corpo)"/>
              </w:rPr>
            </w:pPr>
          </w:p>
        </w:tc>
      </w:tr>
      <w:tr w:rsidR="001539AC" w:rsidRPr="00B165AD" w14:paraId="51592E0B" w14:textId="77777777" w:rsidTr="009B2706">
        <w:trPr>
          <w:trHeight w:val="567"/>
        </w:trPr>
        <w:tc>
          <w:tcPr>
            <w:tcW w:w="4253" w:type="dxa"/>
            <w:vAlign w:val="center"/>
          </w:tcPr>
          <w:p w14:paraId="16AD557D" w14:textId="77777777" w:rsidR="001539AC" w:rsidRPr="00B165AD" w:rsidRDefault="00D93C09" w:rsidP="00B165AD">
            <w:pPr>
              <w:pStyle w:val="TableParagraph"/>
              <w:ind w:left="95"/>
              <w:jc w:val="left"/>
              <w:rPr>
                <w:rFonts w:asciiTheme="minorHAnsi" w:hAnsiTheme="minorHAnsi" w:cs="Calibri (Corpo)"/>
              </w:rPr>
            </w:pPr>
            <w:r w:rsidRPr="00B165AD">
              <w:rPr>
                <w:rFonts w:asciiTheme="minorHAnsi" w:hAnsiTheme="minorHAnsi" w:cs="Calibri (Corpo)"/>
              </w:rPr>
              <w:t xml:space="preserve">In qualità di </w:t>
            </w:r>
            <w:r w:rsidR="00C75BFF" w:rsidRPr="00B165AD">
              <w:rPr>
                <w:rFonts w:asciiTheme="minorHAnsi" w:hAnsiTheme="minorHAnsi" w:cstheme="minorHAnsi"/>
              </w:rPr>
              <w:t>(Titolare, Legale Rappresentante</w:t>
            </w:r>
            <w:r w:rsidR="00C75BFF" w:rsidRPr="00B165AD">
              <w:rPr>
                <w:rFonts w:asciiTheme="minorHAnsi" w:hAnsiTheme="minorHAnsi" w:cstheme="minorHAnsi"/>
                <w:spacing w:val="28"/>
              </w:rPr>
              <w:t xml:space="preserve"> </w:t>
            </w:r>
            <w:r w:rsidR="00C75BFF" w:rsidRPr="00B165AD">
              <w:rPr>
                <w:rFonts w:asciiTheme="minorHAnsi" w:hAnsiTheme="minorHAnsi" w:cstheme="minorHAnsi"/>
              </w:rPr>
              <w:t>o</w:t>
            </w:r>
            <w:r w:rsidR="00C75BFF" w:rsidRPr="00B165AD">
              <w:rPr>
                <w:rFonts w:asciiTheme="minorHAnsi" w:hAnsiTheme="minorHAnsi" w:cstheme="minorHAnsi"/>
                <w:spacing w:val="6"/>
              </w:rPr>
              <w:t xml:space="preserve"> </w:t>
            </w:r>
            <w:r w:rsidR="00C75BFF" w:rsidRPr="00B165AD">
              <w:rPr>
                <w:rFonts w:asciiTheme="minorHAnsi" w:hAnsiTheme="minorHAnsi" w:cstheme="minorHAnsi"/>
              </w:rPr>
              <w:t>Procuratore)</w:t>
            </w:r>
          </w:p>
        </w:tc>
        <w:tc>
          <w:tcPr>
            <w:tcW w:w="5812" w:type="dxa"/>
            <w:vAlign w:val="center"/>
          </w:tcPr>
          <w:p w14:paraId="12B553B6" w14:textId="77777777" w:rsidR="001539AC" w:rsidRPr="00B165AD" w:rsidRDefault="001539AC" w:rsidP="00B165AD">
            <w:pPr>
              <w:pStyle w:val="TableParagraph"/>
              <w:jc w:val="left"/>
              <w:rPr>
                <w:rFonts w:asciiTheme="minorHAnsi" w:hAnsiTheme="minorHAnsi" w:cs="Calibri (Corpo)"/>
              </w:rPr>
            </w:pPr>
          </w:p>
        </w:tc>
      </w:tr>
      <w:tr w:rsidR="001539AC" w:rsidRPr="00B165AD" w14:paraId="1BAA6B08" w14:textId="77777777" w:rsidTr="009B2706">
        <w:trPr>
          <w:trHeight w:val="567"/>
        </w:trPr>
        <w:tc>
          <w:tcPr>
            <w:tcW w:w="4253" w:type="dxa"/>
            <w:vAlign w:val="center"/>
          </w:tcPr>
          <w:p w14:paraId="654831AD" w14:textId="77777777" w:rsidR="001539AC" w:rsidRPr="00B165AD" w:rsidRDefault="00D93C09" w:rsidP="00B165AD">
            <w:pPr>
              <w:pStyle w:val="TableParagraph"/>
              <w:tabs>
                <w:tab w:val="left" w:pos="633"/>
                <w:tab w:val="left" w:pos="2032"/>
                <w:tab w:val="left" w:pos="2982"/>
              </w:tabs>
              <w:ind w:left="95" w:right="0"/>
              <w:jc w:val="left"/>
              <w:rPr>
                <w:rFonts w:asciiTheme="minorHAnsi" w:hAnsiTheme="minorHAnsi" w:cs="Calibri (Corpo)"/>
              </w:rPr>
            </w:pPr>
            <w:r w:rsidRPr="00B165AD">
              <w:rPr>
                <w:rFonts w:asciiTheme="minorHAnsi" w:hAnsiTheme="minorHAnsi" w:cs="Calibri (Corpo)"/>
              </w:rPr>
              <w:t>(</w:t>
            </w:r>
            <w:r w:rsidRPr="00B165AD">
              <w:rPr>
                <w:rFonts w:asciiTheme="minorHAnsi" w:hAnsiTheme="minorHAnsi" w:cs="Calibri (Corpo)"/>
                <w:u w:val="single"/>
              </w:rPr>
              <w:t>se</w:t>
            </w:r>
            <w:r w:rsidR="00B33A04" w:rsidRPr="00B165AD">
              <w:rPr>
                <w:rFonts w:asciiTheme="minorHAnsi" w:hAnsiTheme="minorHAnsi" w:cs="Calibri (Corpo)"/>
                <w:u w:val="single"/>
              </w:rPr>
              <w:t xml:space="preserve"> </w:t>
            </w:r>
            <w:r w:rsidRPr="00B165AD">
              <w:rPr>
                <w:rFonts w:asciiTheme="minorHAnsi" w:hAnsiTheme="minorHAnsi" w:cs="Calibri (Corpo)"/>
                <w:u w:val="single"/>
              </w:rPr>
              <w:t>procuratore</w:t>
            </w:r>
            <w:r w:rsidRPr="00B165AD">
              <w:rPr>
                <w:rFonts w:asciiTheme="minorHAnsi" w:hAnsiTheme="minorHAnsi" w:cs="Calibri (Corpo)"/>
              </w:rPr>
              <w:t>)</w:t>
            </w:r>
            <w:r w:rsidR="00B33A04" w:rsidRPr="00B165AD">
              <w:rPr>
                <w:rFonts w:asciiTheme="minorHAnsi" w:hAnsiTheme="minorHAnsi" w:cs="Calibri (Corpo)"/>
              </w:rPr>
              <w:t xml:space="preserve"> </w:t>
            </w:r>
            <w:r w:rsidRPr="00B165AD">
              <w:rPr>
                <w:rFonts w:asciiTheme="minorHAnsi" w:hAnsiTheme="minorHAnsi" w:cs="Calibri (Corpo)"/>
              </w:rPr>
              <w:t>estremi</w:t>
            </w:r>
            <w:r w:rsidR="00B33A04" w:rsidRPr="00B165AD">
              <w:rPr>
                <w:rFonts w:asciiTheme="minorHAnsi" w:hAnsiTheme="minorHAnsi" w:cs="Calibri (Corpo)"/>
              </w:rPr>
              <w:t xml:space="preserve"> </w:t>
            </w:r>
            <w:r w:rsidRPr="00B165AD">
              <w:rPr>
                <w:rFonts w:asciiTheme="minorHAnsi" w:hAnsiTheme="minorHAnsi" w:cs="Calibri (Corpo)"/>
              </w:rPr>
              <w:t>procura (notaio, repertorio, raccolta)</w:t>
            </w:r>
          </w:p>
        </w:tc>
        <w:tc>
          <w:tcPr>
            <w:tcW w:w="5812" w:type="dxa"/>
            <w:vAlign w:val="center"/>
          </w:tcPr>
          <w:p w14:paraId="1DA69B8E" w14:textId="77777777" w:rsidR="001539AC" w:rsidRPr="00B165AD" w:rsidRDefault="001539AC" w:rsidP="00B165AD">
            <w:pPr>
              <w:pStyle w:val="TableParagraph"/>
              <w:jc w:val="left"/>
              <w:rPr>
                <w:rFonts w:asciiTheme="minorHAnsi" w:hAnsiTheme="minorHAnsi" w:cs="Calibri (Corpo)"/>
              </w:rPr>
            </w:pPr>
          </w:p>
        </w:tc>
      </w:tr>
      <w:tr w:rsidR="001539AC" w:rsidRPr="00B165AD" w14:paraId="60B70734" w14:textId="77777777" w:rsidTr="009B2706">
        <w:trPr>
          <w:trHeight w:val="567"/>
        </w:trPr>
        <w:tc>
          <w:tcPr>
            <w:tcW w:w="4253" w:type="dxa"/>
            <w:vAlign w:val="center"/>
          </w:tcPr>
          <w:p w14:paraId="73D8E094" w14:textId="77777777" w:rsidR="001539AC" w:rsidRPr="00B165AD" w:rsidRDefault="00D93C09" w:rsidP="00B165AD">
            <w:pPr>
              <w:pStyle w:val="TableParagraph"/>
              <w:ind w:left="95"/>
              <w:jc w:val="left"/>
              <w:rPr>
                <w:rFonts w:asciiTheme="minorHAnsi" w:hAnsiTheme="minorHAnsi" w:cs="Calibri (Corpo)"/>
              </w:rPr>
            </w:pPr>
            <w:r w:rsidRPr="00B165AD">
              <w:rPr>
                <w:rFonts w:asciiTheme="minorHAnsi" w:hAnsiTheme="minorHAnsi" w:cs="Calibri (Corpo)"/>
              </w:rPr>
              <w:t>Operatore economico</w:t>
            </w:r>
          </w:p>
        </w:tc>
        <w:tc>
          <w:tcPr>
            <w:tcW w:w="5812" w:type="dxa"/>
            <w:vAlign w:val="center"/>
          </w:tcPr>
          <w:p w14:paraId="622C8354" w14:textId="77777777" w:rsidR="001539AC" w:rsidRPr="00B165AD" w:rsidRDefault="001539AC" w:rsidP="00B165AD">
            <w:pPr>
              <w:pStyle w:val="TableParagraph"/>
              <w:jc w:val="left"/>
              <w:rPr>
                <w:rFonts w:asciiTheme="minorHAnsi" w:hAnsiTheme="minorHAnsi" w:cs="Calibri (Corpo)"/>
              </w:rPr>
            </w:pPr>
          </w:p>
        </w:tc>
      </w:tr>
      <w:tr w:rsidR="001539AC" w:rsidRPr="00B165AD" w14:paraId="04E7D7FA" w14:textId="77777777" w:rsidTr="009B2706">
        <w:trPr>
          <w:trHeight w:val="567"/>
        </w:trPr>
        <w:tc>
          <w:tcPr>
            <w:tcW w:w="4253" w:type="dxa"/>
            <w:vAlign w:val="center"/>
          </w:tcPr>
          <w:p w14:paraId="689C3FFD" w14:textId="77777777" w:rsidR="001539AC" w:rsidRPr="00B165AD" w:rsidRDefault="00D93C09" w:rsidP="00B165AD">
            <w:pPr>
              <w:pStyle w:val="TableParagraph"/>
              <w:ind w:left="95"/>
              <w:jc w:val="left"/>
              <w:rPr>
                <w:rFonts w:asciiTheme="minorHAnsi" w:hAnsiTheme="minorHAnsi" w:cs="Calibri (Corpo)"/>
              </w:rPr>
            </w:pPr>
            <w:r w:rsidRPr="00B165AD">
              <w:rPr>
                <w:rFonts w:asciiTheme="minorHAnsi" w:hAnsiTheme="minorHAnsi" w:cs="Calibri (Corpo)"/>
              </w:rPr>
              <w:t>Forma giuridica</w:t>
            </w:r>
          </w:p>
        </w:tc>
        <w:tc>
          <w:tcPr>
            <w:tcW w:w="5812" w:type="dxa"/>
            <w:vAlign w:val="center"/>
          </w:tcPr>
          <w:p w14:paraId="4D4FAE8B" w14:textId="77777777" w:rsidR="001539AC" w:rsidRPr="00B165AD" w:rsidRDefault="001539AC" w:rsidP="00B165AD">
            <w:pPr>
              <w:pStyle w:val="TableParagraph"/>
              <w:jc w:val="left"/>
              <w:rPr>
                <w:rFonts w:asciiTheme="minorHAnsi" w:hAnsiTheme="minorHAnsi" w:cs="Calibri (Corpo)"/>
              </w:rPr>
            </w:pPr>
          </w:p>
        </w:tc>
      </w:tr>
      <w:tr w:rsidR="001539AC" w:rsidRPr="00B165AD" w14:paraId="33CA2FD3" w14:textId="77777777" w:rsidTr="009B2706">
        <w:trPr>
          <w:trHeight w:val="567"/>
        </w:trPr>
        <w:tc>
          <w:tcPr>
            <w:tcW w:w="4253" w:type="dxa"/>
            <w:vAlign w:val="center"/>
          </w:tcPr>
          <w:p w14:paraId="4D553E41" w14:textId="77777777" w:rsidR="001539AC" w:rsidRPr="00B165AD" w:rsidRDefault="00D93C09" w:rsidP="00B165AD">
            <w:pPr>
              <w:pStyle w:val="TableParagraph"/>
              <w:ind w:left="95"/>
              <w:jc w:val="left"/>
              <w:rPr>
                <w:rFonts w:asciiTheme="minorHAnsi" w:hAnsiTheme="minorHAnsi" w:cs="Calibri (Corpo)"/>
              </w:rPr>
            </w:pPr>
            <w:r w:rsidRPr="00B165AD">
              <w:rPr>
                <w:rFonts w:asciiTheme="minorHAnsi" w:hAnsiTheme="minorHAnsi" w:cs="Calibri (Corpo)"/>
              </w:rPr>
              <w:t>Sede legale (via, città, prov.)</w:t>
            </w:r>
          </w:p>
        </w:tc>
        <w:tc>
          <w:tcPr>
            <w:tcW w:w="5812" w:type="dxa"/>
            <w:vAlign w:val="center"/>
          </w:tcPr>
          <w:p w14:paraId="5A421270" w14:textId="77777777" w:rsidR="001539AC" w:rsidRPr="00B165AD" w:rsidRDefault="001539AC" w:rsidP="00B165AD">
            <w:pPr>
              <w:pStyle w:val="TableParagraph"/>
              <w:jc w:val="left"/>
              <w:rPr>
                <w:rFonts w:asciiTheme="minorHAnsi" w:hAnsiTheme="minorHAnsi" w:cs="Calibri (Corpo)"/>
              </w:rPr>
            </w:pPr>
          </w:p>
        </w:tc>
      </w:tr>
      <w:tr w:rsidR="001539AC" w:rsidRPr="00B165AD" w14:paraId="6054DE04" w14:textId="77777777" w:rsidTr="009B2706">
        <w:trPr>
          <w:trHeight w:val="567"/>
        </w:trPr>
        <w:tc>
          <w:tcPr>
            <w:tcW w:w="4253" w:type="dxa"/>
            <w:vAlign w:val="center"/>
          </w:tcPr>
          <w:p w14:paraId="6E998306" w14:textId="77777777" w:rsidR="001539AC" w:rsidRPr="00B165AD" w:rsidRDefault="00D93C09" w:rsidP="00B165AD">
            <w:pPr>
              <w:pStyle w:val="TableParagraph"/>
              <w:ind w:left="95"/>
              <w:jc w:val="left"/>
              <w:rPr>
                <w:rFonts w:asciiTheme="minorHAnsi" w:hAnsiTheme="minorHAnsi" w:cs="Calibri (Corpo)"/>
              </w:rPr>
            </w:pPr>
            <w:r w:rsidRPr="00B165AD">
              <w:rPr>
                <w:rFonts w:asciiTheme="minorHAnsi" w:hAnsiTheme="minorHAnsi" w:cs="Calibri (Corpo)"/>
              </w:rPr>
              <w:t>Sede operativa</w:t>
            </w:r>
          </w:p>
          <w:p w14:paraId="12446110" w14:textId="77777777" w:rsidR="001539AC" w:rsidRPr="00B165AD" w:rsidRDefault="00D93C09" w:rsidP="00B165AD">
            <w:pPr>
              <w:pStyle w:val="TableParagraph"/>
              <w:ind w:left="95"/>
              <w:jc w:val="left"/>
              <w:rPr>
                <w:rFonts w:asciiTheme="minorHAnsi" w:hAnsiTheme="minorHAnsi" w:cs="Calibri (Corpo)"/>
              </w:rPr>
            </w:pPr>
            <w:r w:rsidRPr="00B165AD">
              <w:rPr>
                <w:rFonts w:asciiTheme="minorHAnsi" w:hAnsiTheme="minorHAnsi" w:cs="Calibri (Corpo)"/>
              </w:rPr>
              <w:t>(se diversa dalla sede legale)</w:t>
            </w:r>
          </w:p>
        </w:tc>
        <w:tc>
          <w:tcPr>
            <w:tcW w:w="5812" w:type="dxa"/>
            <w:vAlign w:val="center"/>
          </w:tcPr>
          <w:p w14:paraId="644C5B3B" w14:textId="77777777" w:rsidR="001539AC" w:rsidRPr="00B165AD" w:rsidRDefault="001539AC" w:rsidP="00B165AD">
            <w:pPr>
              <w:pStyle w:val="TableParagraph"/>
              <w:jc w:val="left"/>
              <w:rPr>
                <w:rFonts w:asciiTheme="minorHAnsi" w:hAnsiTheme="minorHAnsi" w:cs="Calibri (Corpo)"/>
              </w:rPr>
            </w:pPr>
          </w:p>
        </w:tc>
      </w:tr>
      <w:tr w:rsidR="001539AC" w:rsidRPr="00B165AD" w14:paraId="4D160D77" w14:textId="77777777" w:rsidTr="009B2706">
        <w:trPr>
          <w:trHeight w:val="567"/>
        </w:trPr>
        <w:tc>
          <w:tcPr>
            <w:tcW w:w="4253" w:type="dxa"/>
            <w:vAlign w:val="center"/>
          </w:tcPr>
          <w:p w14:paraId="32D63BC3" w14:textId="77777777" w:rsidR="001539AC" w:rsidRPr="00B165AD" w:rsidRDefault="00D93C09" w:rsidP="00B165AD">
            <w:pPr>
              <w:pStyle w:val="TableParagraph"/>
              <w:ind w:left="95"/>
              <w:jc w:val="left"/>
              <w:rPr>
                <w:rFonts w:asciiTheme="minorHAnsi" w:hAnsiTheme="minorHAnsi" w:cs="Calibri (Corpo)"/>
              </w:rPr>
            </w:pPr>
            <w:r w:rsidRPr="00B165AD">
              <w:rPr>
                <w:rFonts w:asciiTheme="minorHAnsi" w:hAnsiTheme="minorHAnsi" w:cs="Calibri (Corpo)"/>
              </w:rPr>
              <w:t>Codice fiscale operatore economico</w:t>
            </w:r>
          </w:p>
        </w:tc>
        <w:tc>
          <w:tcPr>
            <w:tcW w:w="5812" w:type="dxa"/>
            <w:vAlign w:val="center"/>
          </w:tcPr>
          <w:p w14:paraId="5FBF686D" w14:textId="77777777" w:rsidR="001539AC" w:rsidRPr="00B165AD" w:rsidRDefault="001539AC" w:rsidP="00B165AD">
            <w:pPr>
              <w:pStyle w:val="TableParagraph"/>
              <w:jc w:val="left"/>
              <w:rPr>
                <w:rFonts w:asciiTheme="minorHAnsi" w:hAnsiTheme="minorHAnsi" w:cs="Calibri (Corpo)"/>
              </w:rPr>
            </w:pPr>
          </w:p>
        </w:tc>
      </w:tr>
      <w:tr w:rsidR="001539AC" w:rsidRPr="00B165AD" w14:paraId="7BDEAC66" w14:textId="77777777" w:rsidTr="009B2706">
        <w:trPr>
          <w:trHeight w:val="567"/>
        </w:trPr>
        <w:tc>
          <w:tcPr>
            <w:tcW w:w="4253" w:type="dxa"/>
            <w:vAlign w:val="center"/>
          </w:tcPr>
          <w:p w14:paraId="620F6F56" w14:textId="77777777" w:rsidR="001539AC" w:rsidRPr="00B165AD" w:rsidRDefault="00D93C09" w:rsidP="00B165AD">
            <w:pPr>
              <w:pStyle w:val="TableParagraph"/>
              <w:ind w:left="95"/>
              <w:jc w:val="left"/>
              <w:rPr>
                <w:rFonts w:asciiTheme="minorHAnsi" w:hAnsiTheme="minorHAnsi" w:cs="Calibri (Corpo)"/>
              </w:rPr>
            </w:pPr>
            <w:r w:rsidRPr="00B165AD">
              <w:rPr>
                <w:rFonts w:asciiTheme="minorHAnsi" w:hAnsiTheme="minorHAnsi" w:cs="Calibri (Corpo)"/>
              </w:rPr>
              <w:t>Partita IVA operatore economico</w:t>
            </w:r>
          </w:p>
        </w:tc>
        <w:tc>
          <w:tcPr>
            <w:tcW w:w="5812" w:type="dxa"/>
            <w:vAlign w:val="center"/>
          </w:tcPr>
          <w:p w14:paraId="052F1FAC" w14:textId="77777777" w:rsidR="001539AC" w:rsidRPr="00B165AD" w:rsidRDefault="001539AC" w:rsidP="00B165AD">
            <w:pPr>
              <w:pStyle w:val="TableParagraph"/>
              <w:jc w:val="left"/>
              <w:rPr>
                <w:rFonts w:asciiTheme="minorHAnsi" w:hAnsiTheme="minorHAnsi" w:cs="Calibri (Corpo)"/>
              </w:rPr>
            </w:pPr>
          </w:p>
        </w:tc>
      </w:tr>
      <w:tr w:rsidR="001539AC" w:rsidRPr="00B165AD" w14:paraId="330ABF77" w14:textId="77777777" w:rsidTr="009B2706">
        <w:trPr>
          <w:trHeight w:val="567"/>
        </w:trPr>
        <w:tc>
          <w:tcPr>
            <w:tcW w:w="4253" w:type="dxa"/>
            <w:vAlign w:val="center"/>
          </w:tcPr>
          <w:p w14:paraId="2888B79F" w14:textId="77777777" w:rsidR="001539AC" w:rsidRPr="00B165AD" w:rsidRDefault="00D93C09" w:rsidP="00B165AD">
            <w:pPr>
              <w:pStyle w:val="TableParagraph"/>
              <w:ind w:left="95" w:right="0"/>
              <w:jc w:val="left"/>
              <w:rPr>
                <w:rFonts w:asciiTheme="minorHAnsi" w:hAnsiTheme="minorHAnsi" w:cs="Calibri (Corpo)"/>
              </w:rPr>
            </w:pPr>
            <w:r w:rsidRPr="00B165AD">
              <w:rPr>
                <w:rFonts w:asciiTheme="minorHAnsi" w:hAnsiTheme="minorHAnsi" w:cs="Calibri (Corpo)"/>
              </w:rPr>
              <w:t xml:space="preserve">Cellulare + Telefono </w:t>
            </w:r>
            <w:r w:rsidR="00B33A04" w:rsidRPr="00B165AD">
              <w:rPr>
                <w:rFonts w:asciiTheme="minorHAnsi" w:hAnsiTheme="minorHAnsi" w:cs="Calibri (Corpo)"/>
              </w:rPr>
              <w:t xml:space="preserve">+ </w:t>
            </w:r>
            <w:proofErr w:type="spellStart"/>
            <w:r w:rsidRPr="00B165AD">
              <w:rPr>
                <w:rFonts w:asciiTheme="minorHAnsi" w:hAnsiTheme="minorHAnsi" w:cs="Calibri (Corpo)"/>
              </w:rPr>
              <w:t>Pec</w:t>
            </w:r>
            <w:proofErr w:type="spellEnd"/>
          </w:p>
        </w:tc>
        <w:tc>
          <w:tcPr>
            <w:tcW w:w="5812" w:type="dxa"/>
            <w:vAlign w:val="center"/>
          </w:tcPr>
          <w:p w14:paraId="1FF91E43" w14:textId="77777777" w:rsidR="001539AC" w:rsidRPr="00B165AD" w:rsidRDefault="001539AC" w:rsidP="00B165AD">
            <w:pPr>
              <w:pStyle w:val="TableParagraph"/>
              <w:jc w:val="left"/>
              <w:rPr>
                <w:rFonts w:asciiTheme="minorHAnsi" w:hAnsiTheme="minorHAnsi" w:cs="Calibri (Corpo)"/>
              </w:rPr>
            </w:pPr>
          </w:p>
        </w:tc>
      </w:tr>
    </w:tbl>
    <w:p w14:paraId="3E600AE0" w14:textId="77777777" w:rsidR="001539AC" w:rsidRPr="00B165AD" w:rsidRDefault="001539AC">
      <w:pPr>
        <w:pStyle w:val="Corpotesto"/>
        <w:spacing w:before="10"/>
        <w:rPr>
          <w:rFonts w:asciiTheme="minorHAnsi" w:hAnsiTheme="minorHAnsi" w:cstheme="minorHAnsi"/>
          <w:sz w:val="22"/>
          <w:szCs w:val="22"/>
        </w:rPr>
      </w:pPr>
    </w:p>
    <w:p w14:paraId="1D31EB90" w14:textId="77777777" w:rsidR="009B2706" w:rsidRPr="00D40D03" w:rsidRDefault="009B2706" w:rsidP="009B2706">
      <w:pPr>
        <w:pStyle w:val="Corpotesto"/>
        <w:rPr>
          <w:rFonts w:ascii="Calibri" w:hAnsi="Calibri"/>
          <w:sz w:val="22"/>
        </w:rPr>
      </w:pPr>
      <w:r w:rsidRPr="00D40D03">
        <w:rPr>
          <w:rFonts w:ascii="Calibri" w:hAnsi="Calibri"/>
          <w:sz w:val="22"/>
        </w:rPr>
        <w:t>consapevole del fatto che, in caso di mendace dichiarazione, verranno applicate nei suoi riguardi, ai sensi degli artt. 75 e 76 del D.P.R. 28/12/2000 n. 445 e successive modifiche ed integrazioni, le sanzioni previste dal Codice Penale e dalle leggi speciali in materia di falsità negli atti, oltre alle conseguenze amministrative previste per le procedure relative all’affidamento dei contratti pubblici</w:t>
      </w:r>
    </w:p>
    <w:p w14:paraId="1F26A9CA" w14:textId="77777777" w:rsidR="009B2706" w:rsidRDefault="009B2706" w:rsidP="009B2706">
      <w:pPr>
        <w:pStyle w:val="Corpotesto"/>
        <w:rPr>
          <w:rFonts w:ascii="Calibri" w:hAnsi="Calibri"/>
          <w:sz w:val="22"/>
        </w:rPr>
      </w:pPr>
    </w:p>
    <w:p w14:paraId="294C5FE2" w14:textId="77777777" w:rsidR="009B2706" w:rsidRPr="006D2337" w:rsidRDefault="009B2706" w:rsidP="009B2706">
      <w:pPr>
        <w:jc w:val="center"/>
        <w:rPr>
          <w:rFonts w:ascii="Calibri" w:hAnsi="Calibri" w:cs="Calibri"/>
          <w:b/>
        </w:rPr>
      </w:pPr>
      <w:r w:rsidRPr="006D2337">
        <w:rPr>
          <w:rFonts w:ascii="Calibri" w:eastAsia="Times New Roman" w:hAnsi="Calibri" w:cs="Calibri"/>
          <w:b/>
          <w:caps/>
        </w:rPr>
        <w:t>ad integrazione delle dichiarazioni rilasciate con il DGUE</w:t>
      </w:r>
      <w:r>
        <w:rPr>
          <w:rFonts w:ascii="Calibri" w:eastAsia="Times New Roman" w:hAnsi="Calibri" w:cs="Calibri"/>
          <w:b/>
          <w:caps/>
        </w:rPr>
        <w:t xml:space="preserve"> </w:t>
      </w:r>
      <w:r w:rsidRPr="006D2337">
        <w:rPr>
          <w:rFonts w:ascii="Calibri" w:hAnsi="Calibri" w:cs="Calibri"/>
          <w:b/>
        </w:rPr>
        <w:t>DICHIARA,</w:t>
      </w:r>
    </w:p>
    <w:p w14:paraId="72072F19" w14:textId="77777777" w:rsidR="009B2706" w:rsidRPr="00D40D03" w:rsidRDefault="009B2706" w:rsidP="009B2706">
      <w:pPr>
        <w:pStyle w:val="Corpotesto"/>
        <w:rPr>
          <w:rFonts w:ascii="Calibri" w:hAnsi="Calibri"/>
          <w:sz w:val="22"/>
        </w:rPr>
      </w:pPr>
    </w:p>
    <w:p w14:paraId="535F665F" w14:textId="77777777" w:rsidR="009B2706" w:rsidRDefault="009B2706" w:rsidP="009B2706">
      <w:pPr>
        <w:pStyle w:val="Corpotesto"/>
        <w:rPr>
          <w:rFonts w:ascii="Calibri" w:hAnsi="Calibri"/>
          <w:sz w:val="22"/>
        </w:rPr>
      </w:pPr>
    </w:p>
    <w:p w14:paraId="6FB959AF" w14:textId="77777777" w:rsidR="00854359" w:rsidRDefault="00854359" w:rsidP="00AE419E">
      <w:pPr>
        <w:pStyle w:val="Corpotesto"/>
        <w:ind w:left="0" w:right="-37"/>
        <w:rPr>
          <w:rFonts w:asciiTheme="minorHAnsi" w:hAnsiTheme="minorHAnsi" w:cstheme="minorHAnsi"/>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23"/>
      </w:tblGrid>
      <w:tr w:rsidR="009A5394" w:rsidRPr="00C726E1" w14:paraId="61B075D8" w14:textId="77777777" w:rsidTr="009A5394">
        <w:tc>
          <w:tcPr>
            <w:tcW w:w="10023" w:type="dxa"/>
            <w:shd w:val="clear" w:color="auto" w:fill="auto"/>
          </w:tcPr>
          <w:p w14:paraId="7D19CBE8" w14:textId="24A1911A" w:rsidR="009A5394" w:rsidRPr="00C726E1" w:rsidRDefault="009A5394" w:rsidP="009A5394">
            <w:pPr>
              <w:tabs>
                <w:tab w:val="left" w:pos="1068"/>
              </w:tabs>
              <w:spacing w:before="120" w:after="120"/>
              <w:jc w:val="center"/>
              <w:rPr>
                <w:rFonts w:asciiTheme="minorHAnsi" w:hAnsiTheme="minorHAnsi"/>
                <w:b/>
              </w:rPr>
            </w:pPr>
            <w:r w:rsidRPr="00C726E1">
              <w:rPr>
                <w:rFonts w:asciiTheme="minorHAnsi" w:hAnsiTheme="minorHAnsi"/>
                <w:b/>
              </w:rPr>
              <w:t xml:space="preserve">A. </w:t>
            </w:r>
            <w:r w:rsidRPr="009A5394">
              <w:rPr>
                <w:rFonts w:asciiTheme="minorHAnsi" w:hAnsiTheme="minorHAnsi"/>
                <w:b/>
              </w:rPr>
              <w:t>FORMA DI PARTECIPAZIONE</w:t>
            </w:r>
          </w:p>
        </w:tc>
      </w:tr>
    </w:tbl>
    <w:p w14:paraId="3F44CF40" w14:textId="77777777" w:rsidR="00854359" w:rsidRDefault="00854359" w:rsidP="00AE419E">
      <w:pPr>
        <w:pStyle w:val="Corpotesto"/>
        <w:ind w:left="0" w:right="-37"/>
        <w:rPr>
          <w:rFonts w:asciiTheme="minorHAnsi" w:hAnsiTheme="minorHAnsi" w:cstheme="minorHAnsi"/>
          <w:sz w:val="22"/>
          <w:szCs w:val="22"/>
        </w:rPr>
      </w:pPr>
    </w:p>
    <w:p w14:paraId="57E65B0A" w14:textId="77777777" w:rsidR="00854359" w:rsidRPr="00F40CA3" w:rsidRDefault="00854359" w:rsidP="00854359">
      <w:pPr>
        <w:pStyle w:val="Titolo1"/>
        <w:spacing w:before="43"/>
        <w:ind w:left="0" w:right="2076"/>
        <w:rPr>
          <w:rFonts w:ascii="Calibri" w:hAnsi="Calibri"/>
          <w:u w:val="thick"/>
        </w:rPr>
      </w:pPr>
      <w:r w:rsidRPr="00F40CA3">
        <w:rPr>
          <w:rFonts w:ascii="Calibri" w:hAnsi="Calibri"/>
          <w:u w:val="thick"/>
        </w:rPr>
        <w:t>A1 – di partecipare alla gara in qualità di:</w:t>
      </w:r>
    </w:p>
    <w:p w14:paraId="3B3F77D5" w14:textId="77777777" w:rsidR="00854359" w:rsidRPr="00D40D03" w:rsidRDefault="00854359" w:rsidP="00854359">
      <w:pPr>
        <w:pStyle w:val="Corpotesto"/>
        <w:spacing w:before="3"/>
        <w:rPr>
          <w:rFonts w:ascii="Calibri" w:hAnsi="Calibri"/>
          <w:sz w:val="22"/>
        </w:rPr>
      </w:pPr>
    </w:p>
    <w:p w14:paraId="0CE5011F" w14:textId="6083AC7A" w:rsidR="00854359" w:rsidRPr="00D40D03" w:rsidRDefault="00854359" w:rsidP="00854359">
      <w:pPr>
        <w:pStyle w:val="Corpotesto"/>
        <w:rPr>
          <w:rFonts w:ascii="Calibri" w:hAnsi="Calibri"/>
          <w:sz w:val="22"/>
        </w:rPr>
      </w:pPr>
      <w:r>
        <w:rPr>
          <w:noProof/>
          <w:position w:val="-3"/>
        </w:rPr>
        <mc:AlternateContent>
          <mc:Choice Requires="wpg">
            <w:drawing>
              <wp:inline distT="0" distB="0" distL="0" distR="0" wp14:anchorId="141C81DC" wp14:editId="24AE9450">
                <wp:extent cx="135890" cy="135890"/>
                <wp:effectExtent l="0" t="0" r="0" b="0"/>
                <wp:docPr id="143" name="Group 1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144" name="Rectangle 145"/>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5B7C19EA" id="Group 144"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">
                <v:rect id="Rectangle 145"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" filled="f" strokecolor="#000006" strokeweight=".25397mm">
                  <v:path arrowok="t"/>
                </v:rect>
                <w10:anchorlock/>
              </v:group>
            </w:pict>
          </mc:Fallback>
        </mc:AlternateContent>
      </w:r>
      <w:r>
        <w:rPr>
          <w:rFonts w:ascii="Calibri" w:hAnsi="Calibri"/>
          <w:sz w:val="22"/>
        </w:rPr>
        <w:t xml:space="preserve"> </w:t>
      </w:r>
      <w:r w:rsidRPr="00D40D03">
        <w:rPr>
          <w:rFonts w:ascii="Calibri" w:hAnsi="Calibri"/>
          <w:sz w:val="22"/>
        </w:rPr>
        <w:t xml:space="preserve">concorrente singolo (imprenditore individuale o società, art. </w:t>
      </w:r>
      <w:r>
        <w:rPr>
          <w:rFonts w:ascii="Calibri" w:hAnsi="Calibri"/>
          <w:sz w:val="22"/>
        </w:rPr>
        <w:t>6</w:t>
      </w:r>
      <w:r w:rsidRPr="00D40D03">
        <w:rPr>
          <w:rFonts w:ascii="Calibri" w:hAnsi="Calibri"/>
          <w:sz w:val="22"/>
        </w:rPr>
        <w:t xml:space="preserve">5 comma 2 lett. a) del </w:t>
      </w:r>
      <w:r>
        <w:rPr>
          <w:rFonts w:ascii="Calibri" w:hAnsi="Calibri"/>
          <w:sz w:val="22"/>
        </w:rPr>
        <w:t>d</w:t>
      </w:r>
      <w:r w:rsidRPr="00D40D03">
        <w:rPr>
          <w:rFonts w:ascii="Calibri" w:hAnsi="Calibri"/>
          <w:sz w:val="22"/>
        </w:rPr>
        <w:t xml:space="preserve">.lgs. </w:t>
      </w:r>
      <w:r>
        <w:rPr>
          <w:rFonts w:ascii="Calibri" w:hAnsi="Calibri"/>
          <w:sz w:val="22"/>
        </w:rPr>
        <w:t>36</w:t>
      </w:r>
      <w:r w:rsidRPr="00D40D03">
        <w:rPr>
          <w:rFonts w:ascii="Calibri" w:hAnsi="Calibri"/>
          <w:sz w:val="22"/>
        </w:rPr>
        <w:t>/20</w:t>
      </w:r>
      <w:r>
        <w:rPr>
          <w:rFonts w:ascii="Calibri" w:hAnsi="Calibri"/>
          <w:sz w:val="22"/>
        </w:rPr>
        <w:t>23</w:t>
      </w:r>
      <w:r w:rsidRPr="00D40D03">
        <w:rPr>
          <w:rFonts w:ascii="Calibri" w:hAnsi="Calibri"/>
          <w:sz w:val="22"/>
        </w:rPr>
        <w:t>)</w:t>
      </w:r>
    </w:p>
    <w:p w14:paraId="4868B477" w14:textId="113D11EE" w:rsidR="00854359" w:rsidRPr="00D40D03" w:rsidRDefault="00854359" w:rsidP="00854359">
      <w:pPr>
        <w:pStyle w:val="Corpotesto"/>
        <w:spacing w:before="178"/>
        <w:rPr>
          <w:rFonts w:ascii="Calibri" w:hAnsi="Calibri"/>
          <w:sz w:val="22"/>
        </w:rPr>
      </w:pPr>
      <w:r>
        <w:rPr>
          <w:noProof/>
          <w:position w:val="-3"/>
        </w:rPr>
        <mc:AlternateContent>
          <mc:Choice Requires="wpg">
            <w:drawing>
              <wp:inline distT="0" distB="0" distL="0" distR="0" wp14:anchorId="587C8E2A" wp14:editId="3D66B793">
                <wp:extent cx="135890" cy="135890"/>
                <wp:effectExtent l="0" t="0" r="0" b="0"/>
                <wp:docPr id="141" name="Group 1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142" name="Rectangle 143"/>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2B325AB9" id="Group 142"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">
                <v:rect id="Rectangle 143"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" filled="f" strokecolor="#000006" strokeweight=".25397mm">
                  <v:path arrowok="t"/>
                </v:rect>
                <w10:anchorlock/>
              </v:group>
            </w:pict>
          </mc:Fallback>
        </mc:AlternateContent>
      </w:r>
      <w:r>
        <w:rPr>
          <w:rFonts w:ascii="Calibri" w:hAnsi="Calibri"/>
          <w:sz w:val="22"/>
        </w:rPr>
        <w:t xml:space="preserve"> </w:t>
      </w:r>
      <w:r w:rsidRPr="00D40D03">
        <w:rPr>
          <w:rFonts w:ascii="Calibri" w:hAnsi="Calibri"/>
          <w:sz w:val="22"/>
        </w:rPr>
        <w:t xml:space="preserve">consorzio fra società cooperative di produzione e lavoro (art. </w:t>
      </w:r>
      <w:r w:rsidR="002F79EF">
        <w:rPr>
          <w:rFonts w:ascii="Calibri" w:hAnsi="Calibri"/>
          <w:sz w:val="22"/>
        </w:rPr>
        <w:t>6</w:t>
      </w:r>
      <w:r w:rsidRPr="00D40D03">
        <w:rPr>
          <w:rFonts w:ascii="Calibri" w:hAnsi="Calibri"/>
          <w:sz w:val="22"/>
        </w:rPr>
        <w:t xml:space="preserve">5 comma 2 lett. b) del </w:t>
      </w:r>
      <w:r>
        <w:rPr>
          <w:rFonts w:ascii="Calibri" w:hAnsi="Calibri"/>
          <w:sz w:val="22"/>
        </w:rPr>
        <w:t>d</w:t>
      </w:r>
      <w:r w:rsidRPr="00D40D03">
        <w:rPr>
          <w:rFonts w:ascii="Calibri" w:hAnsi="Calibri"/>
          <w:sz w:val="22"/>
        </w:rPr>
        <w:t xml:space="preserve">.lgs. </w:t>
      </w:r>
      <w:r w:rsidR="002F79EF">
        <w:rPr>
          <w:rFonts w:ascii="Calibri" w:hAnsi="Calibri"/>
          <w:sz w:val="22"/>
        </w:rPr>
        <w:t>36</w:t>
      </w:r>
      <w:r w:rsidRPr="00D40D03">
        <w:rPr>
          <w:rFonts w:ascii="Calibri" w:hAnsi="Calibri"/>
          <w:sz w:val="22"/>
        </w:rPr>
        <w:t>/20</w:t>
      </w:r>
      <w:r w:rsidR="002F79EF">
        <w:rPr>
          <w:rFonts w:ascii="Calibri" w:hAnsi="Calibri"/>
          <w:sz w:val="22"/>
        </w:rPr>
        <w:t>23</w:t>
      </w:r>
      <w:r w:rsidRPr="00D40D03">
        <w:rPr>
          <w:rFonts w:ascii="Calibri" w:hAnsi="Calibri"/>
          <w:sz w:val="22"/>
        </w:rPr>
        <w:t>)</w:t>
      </w:r>
    </w:p>
    <w:p w14:paraId="73E00787" w14:textId="77777777" w:rsidR="00854359" w:rsidRPr="00D40D03" w:rsidRDefault="00854359" w:rsidP="00854359">
      <w:pPr>
        <w:pStyle w:val="Corpotesto"/>
        <w:spacing w:before="8" w:after="1"/>
        <w:rPr>
          <w:rFonts w:ascii="Calibri" w:hAnsi="Calibri"/>
          <w:sz w:val="22"/>
        </w:rPr>
      </w:pPr>
    </w:p>
    <w:tbl>
      <w:tblPr>
        <w:tblStyle w:val="TableNormal"/>
        <w:tblW w:w="10065" w:type="dxa"/>
        <w:tblInd w:w="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4820"/>
        <w:gridCol w:w="5245"/>
      </w:tblGrid>
      <w:tr w:rsidR="00854359" w:rsidRPr="00D40D03" w14:paraId="00716F85" w14:textId="77777777" w:rsidTr="00C46FFD">
        <w:trPr>
          <w:trHeight w:val="397"/>
        </w:trPr>
        <w:tc>
          <w:tcPr>
            <w:tcW w:w="4820" w:type="dxa"/>
            <w:vAlign w:val="center"/>
          </w:tcPr>
          <w:p w14:paraId="748DBF20" w14:textId="77777777" w:rsidR="00854359" w:rsidRPr="00D40D03" w:rsidRDefault="00854359" w:rsidP="00C46FFD">
            <w:pPr>
              <w:pStyle w:val="TableParagraph"/>
              <w:spacing w:before="52" w:line="235" w:lineRule="auto"/>
              <w:ind w:hanging="1"/>
              <w:jc w:val="center"/>
              <w:rPr>
                <w:rFonts w:ascii="Calibri" w:hAnsi="Calibri"/>
              </w:rPr>
            </w:pPr>
            <w:r w:rsidRPr="00D40D03">
              <w:rPr>
                <w:rFonts w:ascii="Calibri" w:hAnsi="Calibri"/>
              </w:rPr>
              <w:t>Consorziate esecutrici (codice fiscale, P. IVA, denominazione, indirizzo)</w:t>
            </w:r>
          </w:p>
        </w:tc>
        <w:tc>
          <w:tcPr>
            <w:tcW w:w="5245" w:type="dxa"/>
            <w:vAlign w:val="center"/>
          </w:tcPr>
          <w:p w14:paraId="7CEA1CD7" w14:textId="77777777" w:rsidR="00854359" w:rsidRDefault="00854359" w:rsidP="00C46FFD">
            <w:pPr>
              <w:pStyle w:val="TableParagraph"/>
              <w:spacing w:line="232" w:lineRule="auto"/>
              <w:jc w:val="center"/>
              <w:rPr>
                <w:rFonts w:ascii="Calibri" w:hAnsi="Calibri"/>
              </w:rPr>
            </w:pPr>
            <w:r w:rsidRPr="00D40D03">
              <w:rPr>
                <w:rFonts w:ascii="Calibri" w:hAnsi="Calibri"/>
              </w:rPr>
              <w:t>Categoria di lavori da eseguire e relativa percentuale</w:t>
            </w:r>
          </w:p>
          <w:p w14:paraId="3C616BCD" w14:textId="0AFA6C0C" w:rsidR="00854359" w:rsidRPr="00D40D03" w:rsidRDefault="00854359" w:rsidP="00C46FFD">
            <w:pPr>
              <w:pStyle w:val="TableParagraph"/>
              <w:spacing w:line="232" w:lineRule="auto"/>
              <w:jc w:val="center"/>
              <w:rPr>
                <w:rFonts w:ascii="Calibri" w:hAnsi="Calibri"/>
              </w:rPr>
            </w:pPr>
            <w:r w:rsidRPr="00D40D03">
              <w:rPr>
                <w:rFonts w:ascii="Calibri" w:hAnsi="Calibri"/>
              </w:rPr>
              <w:t xml:space="preserve">(art. </w:t>
            </w:r>
            <w:r w:rsidR="002F79EF">
              <w:rPr>
                <w:rFonts w:ascii="Calibri" w:hAnsi="Calibri"/>
              </w:rPr>
              <w:t>6</w:t>
            </w:r>
            <w:r w:rsidRPr="00D40D03">
              <w:rPr>
                <w:rFonts w:ascii="Calibri" w:hAnsi="Calibri"/>
              </w:rPr>
              <w:t xml:space="preserve">8 comma </w:t>
            </w:r>
            <w:r w:rsidR="002F79EF">
              <w:rPr>
                <w:rFonts w:ascii="Calibri" w:hAnsi="Calibri"/>
              </w:rPr>
              <w:t>2</w:t>
            </w:r>
            <w:r w:rsidRPr="00D40D03">
              <w:rPr>
                <w:rFonts w:ascii="Calibri" w:hAnsi="Calibri"/>
              </w:rPr>
              <w:t xml:space="preserve"> d.lgs. </w:t>
            </w:r>
            <w:r w:rsidR="002F79EF">
              <w:rPr>
                <w:rFonts w:ascii="Calibri" w:hAnsi="Calibri"/>
              </w:rPr>
              <w:t>36</w:t>
            </w:r>
            <w:r w:rsidRPr="00D40D03">
              <w:rPr>
                <w:rFonts w:ascii="Calibri" w:hAnsi="Calibri"/>
              </w:rPr>
              <w:t>/20</w:t>
            </w:r>
            <w:r w:rsidR="002F79EF">
              <w:rPr>
                <w:rFonts w:ascii="Calibri" w:hAnsi="Calibri"/>
              </w:rPr>
              <w:t>23</w:t>
            </w:r>
            <w:r w:rsidRPr="00D40D03">
              <w:rPr>
                <w:rFonts w:ascii="Calibri" w:hAnsi="Calibri"/>
              </w:rPr>
              <w:t>)</w:t>
            </w:r>
          </w:p>
        </w:tc>
      </w:tr>
      <w:tr w:rsidR="00854359" w:rsidRPr="00D40D03" w14:paraId="4EB378CC" w14:textId="77777777" w:rsidTr="00752E6A">
        <w:trPr>
          <w:trHeight w:val="340"/>
        </w:trPr>
        <w:tc>
          <w:tcPr>
            <w:tcW w:w="4820" w:type="dxa"/>
          </w:tcPr>
          <w:p w14:paraId="1ACFDED7" w14:textId="77777777" w:rsidR="00854359" w:rsidRPr="00D40D03" w:rsidRDefault="00854359" w:rsidP="00752E6A">
            <w:pPr>
              <w:pStyle w:val="TableParagraph"/>
              <w:rPr>
                <w:rFonts w:ascii="Calibri" w:hAnsi="Calibri"/>
              </w:rPr>
            </w:pPr>
          </w:p>
        </w:tc>
        <w:tc>
          <w:tcPr>
            <w:tcW w:w="5245" w:type="dxa"/>
          </w:tcPr>
          <w:p w14:paraId="33A4A750" w14:textId="77777777" w:rsidR="00854359" w:rsidRPr="00D40D03" w:rsidRDefault="00854359" w:rsidP="00752E6A">
            <w:pPr>
              <w:pStyle w:val="TableParagraph"/>
              <w:rPr>
                <w:rFonts w:ascii="Calibri" w:hAnsi="Calibri"/>
              </w:rPr>
            </w:pPr>
          </w:p>
        </w:tc>
      </w:tr>
      <w:tr w:rsidR="00854359" w:rsidRPr="00D40D03" w14:paraId="31D99C6A" w14:textId="77777777" w:rsidTr="00752E6A">
        <w:trPr>
          <w:trHeight w:val="340"/>
        </w:trPr>
        <w:tc>
          <w:tcPr>
            <w:tcW w:w="4820" w:type="dxa"/>
          </w:tcPr>
          <w:p w14:paraId="562E0C4D" w14:textId="77777777" w:rsidR="00854359" w:rsidRPr="00D40D03" w:rsidRDefault="00854359" w:rsidP="00752E6A">
            <w:pPr>
              <w:pStyle w:val="TableParagraph"/>
              <w:rPr>
                <w:rFonts w:ascii="Calibri" w:hAnsi="Calibri"/>
              </w:rPr>
            </w:pPr>
          </w:p>
        </w:tc>
        <w:tc>
          <w:tcPr>
            <w:tcW w:w="5245" w:type="dxa"/>
          </w:tcPr>
          <w:p w14:paraId="3F9AD491" w14:textId="77777777" w:rsidR="00854359" w:rsidRPr="00D40D03" w:rsidRDefault="00854359" w:rsidP="00752E6A">
            <w:pPr>
              <w:pStyle w:val="TableParagraph"/>
              <w:rPr>
                <w:rFonts w:ascii="Calibri" w:hAnsi="Calibri"/>
              </w:rPr>
            </w:pPr>
          </w:p>
        </w:tc>
      </w:tr>
      <w:tr w:rsidR="00854359" w:rsidRPr="00D40D03" w14:paraId="5EE0A0B8" w14:textId="77777777" w:rsidTr="00752E6A">
        <w:trPr>
          <w:trHeight w:val="340"/>
        </w:trPr>
        <w:tc>
          <w:tcPr>
            <w:tcW w:w="4820" w:type="dxa"/>
          </w:tcPr>
          <w:p w14:paraId="04524AE7" w14:textId="77777777" w:rsidR="00854359" w:rsidRPr="00D40D03" w:rsidRDefault="00854359" w:rsidP="00752E6A">
            <w:pPr>
              <w:pStyle w:val="TableParagraph"/>
              <w:rPr>
                <w:rFonts w:ascii="Calibri" w:hAnsi="Calibri"/>
              </w:rPr>
            </w:pPr>
          </w:p>
        </w:tc>
        <w:tc>
          <w:tcPr>
            <w:tcW w:w="5245" w:type="dxa"/>
          </w:tcPr>
          <w:p w14:paraId="641042D4" w14:textId="77777777" w:rsidR="00854359" w:rsidRPr="00D40D03" w:rsidRDefault="00854359" w:rsidP="00752E6A">
            <w:pPr>
              <w:pStyle w:val="TableParagraph"/>
              <w:rPr>
                <w:rFonts w:ascii="Calibri" w:hAnsi="Calibri"/>
              </w:rPr>
            </w:pPr>
          </w:p>
        </w:tc>
      </w:tr>
    </w:tbl>
    <w:p w14:paraId="6A82ADA6" w14:textId="77777777" w:rsidR="00854359" w:rsidRDefault="00854359" w:rsidP="00854359">
      <w:pPr>
        <w:pStyle w:val="Corpotesto"/>
        <w:spacing w:before="8" w:after="1"/>
        <w:rPr>
          <w:noProof/>
          <w:position w:val="-3"/>
        </w:rPr>
      </w:pPr>
    </w:p>
    <w:p w14:paraId="324CAE58" w14:textId="2F8AEA42" w:rsidR="00854359" w:rsidRPr="009566BB" w:rsidRDefault="00854359" w:rsidP="00854359">
      <w:pPr>
        <w:pStyle w:val="Corpotesto"/>
        <w:rPr>
          <w:noProof/>
          <w:position w:val="-3"/>
        </w:rPr>
      </w:pPr>
      <w:r>
        <w:rPr>
          <w:noProof/>
          <w:position w:val="-3"/>
        </w:rPr>
        <mc:AlternateContent>
          <mc:Choice Requires="wpg">
            <w:drawing>
              <wp:inline distT="0" distB="0" distL="0" distR="0" wp14:anchorId="289D65D5" wp14:editId="395877A4">
                <wp:extent cx="135890" cy="135890"/>
                <wp:effectExtent l="0" t="0" r="0" b="0"/>
                <wp:docPr id="139" name="Group 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140" name="Rectangle 14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3C40764F" id="Group 14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">
                <v:rect id="Rectangle 14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" filled="f" strokecolor="#000006" strokeweight=".25397mm">
                  <v:path arrowok="t"/>
                </v:rect>
                <w10:anchorlock/>
              </v:group>
            </w:pict>
          </mc:Fallback>
        </mc:AlternateContent>
      </w:r>
      <w:r w:rsidRPr="00747BED">
        <w:rPr>
          <w:noProof/>
          <w:position w:val="-3"/>
        </w:rPr>
        <w:t xml:space="preserve"> </w:t>
      </w:r>
      <w:r w:rsidRPr="009566BB">
        <w:rPr>
          <w:noProof/>
          <w:position w:val="-3"/>
        </w:rPr>
        <w:t xml:space="preserve">consorzio tra imprese artigiane (art. </w:t>
      </w:r>
      <w:r w:rsidR="002F79EF">
        <w:rPr>
          <w:noProof/>
          <w:position w:val="-3"/>
        </w:rPr>
        <w:t>6</w:t>
      </w:r>
      <w:r w:rsidRPr="009566BB">
        <w:rPr>
          <w:noProof/>
          <w:position w:val="-3"/>
        </w:rPr>
        <w:t xml:space="preserve">5 comma 2 lett. </w:t>
      </w:r>
      <w:r w:rsidR="002F79EF">
        <w:rPr>
          <w:noProof/>
          <w:position w:val="-3"/>
        </w:rPr>
        <w:t>c</w:t>
      </w:r>
      <w:r w:rsidRPr="009566BB">
        <w:rPr>
          <w:noProof/>
          <w:position w:val="-3"/>
        </w:rPr>
        <w:t xml:space="preserve">) del </w:t>
      </w:r>
      <w:r w:rsidR="002F79EF">
        <w:rPr>
          <w:noProof/>
          <w:position w:val="-3"/>
        </w:rPr>
        <w:t>d.lgs. 36/2023</w:t>
      </w:r>
      <w:r w:rsidRPr="009566BB">
        <w:rPr>
          <w:noProof/>
          <w:position w:val="-3"/>
        </w:rPr>
        <w:t>)</w:t>
      </w:r>
    </w:p>
    <w:p w14:paraId="42C9352B" w14:textId="77777777" w:rsidR="00854359" w:rsidRDefault="00854359" w:rsidP="00854359">
      <w:pPr>
        <w:pStyle w:val="Corpotesto"/>
        <w:spacing w:before="7"/>
        <w:rPr>
          <w:rFonts w:ascii="Calibri" w:hAnsi="Calibri"/>
          <w:sz w:val="22"/>
        </w:rPr>
      </w:pPr>
    </w:p>
    <w:tbl>
      <w:tblPr>
        <w:tblStyle w:val="TableNormal"/>
        <w:tblW w:w="10065" w:type="dxa"/>
        <w:tblInd w:w="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4820"/>
        <w:gridCol w:w="5245"/>
      </w:tblGrid>
      <w:tr w:rsidR="00854359" w:rsidRPr="00D40D03" w14:paraId="3B76394C" w14:textId="77777777" w:rsidTr="00C46FFD">
        <w:trPr>
          <w:trHeight w:val="397"/>
        </w:trPr>
        <w:tc>
          <w:tcPr>
            <w:tcW w:w="4820" w:type="dxa"/>
            <w:vAlign w:val="center"/>
          </w:tcPr>
          <w:p w14:paraId="3C098C3C" w14:textId="77777777" w:rsidR="00854359" w:rsidRPr="00D40D03" w:rsidRDefault="00854359" w:rsidP="00C46FFD">
            <w:pPr>
              <w:pStyle w:val="TableParagraph"/>
              <w:spacing w:before="52" w:line="235" w:lineRule="auto"/>
              <w:ind w:hanging="1"/>
              <w:jc w:val="center"/>
              <w:rPr>
                <w:rFonts w:ascii="Calibri" w:hAnsi="Calibri"/>
              </w:rPr>
            </w:pPr>
            <w:r w:rsidRPr="00D40D03">
              <w:rPr>
                <w:rFonts w:ascii="Calibri" w:hAnsi="Calibri"/>
              </w:rPr>
              <w:t>Consorziate esecutrici (codice fiscale, P. IVA, denominazione, indirizzo)</w:t>
            </w:r>
          </w:p>
        </w:tc>
        <w:tc>
          <w:tcPr>
            <w:tcW w:w="5245" w:type="dxa"/>
            <w:vAlign w:val="center"/>
          </w:tcPr>
          <w:p w14:paraId="558B3829" w14:textId="77777777" w:rsidR="002F79EF" w:rsidRDefault="002F79EF" w:rsidP="00C46FFD">
            <w:pPr>
              <w:pStyle w:val="TableParagraph"/>
              <w:spacing w:line="232" w:lineRule="auto"/>
              <w:jc w:val="center"/>
              <w:rPr>
                <w:rFonts w:ascii="Calibri" w:hAnsi="Calibri"/>
              </w:rPr>
            </w:pPr>
            <w:r w:rsidRPr="00D40D03">
              <w:rPr>
                <w:rFonts w:ascii="Calibri" w:hAnsi="Calibri"/>
              </w:rPr>
              <w:t>Categoria di lavori da eseguire e relativa percentuale</w:t>
            </w:r>
          </w:p>
          <w:p w14:paraId="553DB5D9" w14:textId="58F65CCD" w:rsidR="00854359" w:rsidRPr="00D40D03" w:rsidRDefault="002F79EF" w:rsidP="00C46FFD">
            <w:pPr>
              <w:pStyle w:val="TableParagraph"/>
              <w:spacing w:line="232" w:lineRule="auto"/>
              <w:jc w:val="center"/>
              <w:rPr>
                <w:rFonts w:ascii="Calibri" w:hAnsi="Calibri"/>
              </w:rPr>
            </w:pPr>
            <w:r w:rsidRPr="00D40D03">
              <w:rPr>
                <w:rFonts w:ascii="Calibri" w:hAnsi="Calibri"/>
              </w:rPr>
              <w:t xml:space="preserve">(art. </w:t>
            </w:r>
            <w:r>
              <w:rPr>
                <w:rFonts w:ascii="Calibri" w:hAnsi="Calibri"/>
              </w:rPr>
              <w:t>6</w:t>
            </w:r>
            <w:r w:rsidRPr="00D40D03">
              <w:rPr>
                <w:rFonts w:ascii="Calibri" w:hAnsi="Calibri"/>
              </w:rPr>
              <w:t xml:space="preserve">8 comma </w:t>
            </w:r>
            <w:r>
              <w:rPr>
                <w:rFonts w:ascii="Calibri" w:hAnsi="Calibri"/>
              </w:rPr>
              <w:t>2</w:t>
            </w:r>
            <w:r w:rsidRPr="00D40D03">
              <w:rPr>
                <w:rFonts w:ascii="Calibri" w:hAnsi="Calibri"/>
              </w:rPr>
              <w:t xml:space="preserve"> d.lgs. </w:t>
            </w:r>
            <w:r>
              <w:rPr>
                <w:rFonts w:ascii="Calibri" w:hAnsi="Calibri"/>
              </w:rPr>
              <w:t>36</w:t>
            </w:r>
            <w:r w:rsidRPr="00D40D03">
              <w:rPr>
                <w:rFonts w:ascii="Calibri" w:hAnsi="Calibri"/>
              </w:rPr>
              <w:t>/20</w:t>
            </w:r>
            <w:r>
              <w:rPr>
                <w:rFonts w:ascii="Calibri" w:hAnsi="Calibri"/>
              </w:rPr>
              <w:t>23</w:t>
            </w:r>
            <w:r w:rsidRPr="00D40D03">
              <w:rPr>
                <w:rFonts w:ascii="Calibri" w:hAnsi="Calibri"/>
              </w:rPr>
              <w:t>)</w:t>
            </w:r>
          </w:p>
        </w:tc>
      </w:tr>
      <w:tr w:rsidR="00854359" w:rsidRPr="00D40D03" w14:paraId="5AF15F4E" w14:textId="77777777" w:rsidTr="00752E6A">
        <w:trPr>
          <w:trHeight w:val="340"/>
        </w:trPr>
        <w:tc>
          <w:tcPr>
            <w:tcW w:w="4820" w:type="dxa"/>
          </w:tcPr>
          <w:p w14:paraId="4180EEED" w14:textId="77777777" w:rsidR="00854359" w:rsidRPr="00D40D03" w:rsidRDefault="00854359" w:rsidP="00752E6A">
            <w:pPr>
              <w:pStyle w:val="TableParagraph"/>
              <w:rPr>
                <w:rFonts w:ascii="Calibri" w:hAnsi="Calibri"/>
              </w:rPr>
            </w:pPr>
          </w:p>
        </w:tc>
        <w:tc>
          <w:tcPr>
            <w:tcW w:w="5245" w:type="dxa"/>
          </w:tcPr>
          <w:p w14:paraId="0A5ADD88" w14:textId="77777777" w:rsidR="00854359" w:rsidRPr="00D40D03" w:rsidRDefault="00854359" w:rsidP="00752E6A">
            <w:pPr>
              <w:pStyle w:val="TableParagraph"/>
              <w:rPr>
                <w:rFonts w:ascii="Calibri" w:hAnsi="Calibri"/>
              </w:rPr>
            </w:pPr>
          </w:p>
        </w:tc>
      </w:tr>
      <w:tr w:rsidR="00854359" w:rsidRPr="00D40D03" w14:paraId="662C94DD" w14:textId="77777777" w:rsidTr="00752E6A">
        <w:trPr>
          <w:trHeight w:val="340"/>
        </w:trPr>
        <w:tc>
          <w:tcPr>
            <w:tcW w:w="4820" w:type="dxa"/>
          </w:tcPr>
          <w:p w14:paraId="78E21650" w14:textId="77777777" w:rsidR="00854359" w:rsidRPr="00D40D03" w:rsidRDefault="00854359" w:rsidP="00752E6A">
            <w:pPr>
              <w:pStyle w:val="TableParagraph"/>
              <w:rPr>
                <w:rFonts w:ascii="Calibri" w:hAnsi="Calibri"/>
              </w:rPr>
            </w:pPr>
          </w:p>
        </w:tc>
        <w:tc>
          <w:tcPr>
            <w:tcW w:w="5245" w:type="dxa"/>
          </w:tcPr>
          <w:p w14:paraId="147EF93F" w14:textId="77777777" w:rsidR="00854359" w:rsidRPr="00D40D03" w:rsidRDefault="00854359" w:rsidP="00752E6A">
            <w:pPr>
              <w:pStyle w:val="TableParagraph"/>
              <w:rPr>
                <w:rFonts w:ascii="Calibri" w:hAnsi="Calibri"/>
              </w:rPr>
            </w:pPr>
          </w:p>
        </w:tc>
      </w:tr>
      <w:tr w:rsidR="00854359" w:rsidRPr="00D40D03" w14:paraId="2AA11641" w14:textId="77777777" w:rsidTr="00752E6A">
        <w:trPr>
          <w:trHeight w:val="340"/>
        </w:trPr>
        <w:tc>
          <w:tcPr>
            <w:tcW w:w="4820" w:type="dxa"/>
          </w:tcPr>
          <w:p w14:paraId="5757DE37" w14:textId="77777777" w:rsidR="00854359" w:rsidRPr="00D40D03" w:rsidRDefault="00854359" w:rsidP="00752E6A">
            <w:pPr>
              <w:pStyle w:val="TableParagraph"/>
              <w:rPr>
                <w:rFonts w:ascii="Calibri" w:hAnsi="Calibri"/>
              </w:rPr>
            </w:pPr>
          </w:p>
        </w:tc>
        <w:tc>
          <w:tcPr>
            <w:tcW w:w="5245" w:type="dxa"/>
          </w:tcPr>
          <w:p w14:paraId="60F4CE74" w14:textId="77777777" w:rsidR="00854359" w:rsidRPr="00D40D03" w:rsidRDefault="00854359" w:rsidP="00752E6A">
            <w:pPr>
              <w:pStyle w:val="TableParagraph"/>
              <w:rPr>
                <w:rFonts w:ascii="Calibri" w:hAnsi="Calibri"/>
              </w:rPr>
            </w:pPr>
          </w:p>
        </w:tc>
      </w:tr>
    </w:tbl>
    <w:p w14:paraId="00DF747D" w14:textId="77777777" w:rsidR="00854359" w:rsidRDefault="00854359" w:rsidP="00854359">
      <w:pPr>
        <w:pStyle w:val="Corpotesto"/>
        <w:spacing w:before="7"/>
        <w:rPr>
          <w:rFonts w:ascii="Calibri" w:hAnsi="Calibri"/>
          <w:sz w:val="22"/>
        </w:rPr>
      </w:pPr>
    </w:p>
    <w:p w14:paraId="17848DB8" w14:textId="1BE69614" w:rsidR="00854359" w:rsidRPr="00745BB3" w:rsidRDefault="00854359" w:rsidP="00854359">
      <w:pPr>
        <w:pStyle w:val="Corpotesto"/>
        <w:rPr>
          <w:noProof/>
          <w:position w:val="-3"/>
        </w:rPr>
      </w:pPr>
      <w:r>
        <w:rPr>
          <w:noProof/>
          <w:position w:val="-3"/>
        </w:rPr>
        <mc:AlternateContent>
          <mc:Choice Requires="wpg">
            <w:drawing>
              <wp:inline distT="0" distB="0" distL="0" distR="0" wp14:anchorId="11F2B190" wp14:editId="269292C4">
                <wp:extent cx="135890" cy="135890"/>
                <wp:effectExtent l="0" t="0" r="0" b="0"/>
                <wp:docPr id="137" name="Group 1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138" name="Rectangle 139"/>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2340403B" id="Group 138"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">
                <v:rect id="Rectangle 139"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" filled="f" strokecolor="#000006" strokeweight=".25397mm">
                  <v:path arrowok="t"/>
                </v:rect>
                <w10:anchorlock/>
              </v:group>
            </w:pict>
          </mc:Fallback>
        </mc:AlternateContent>
      </w:r>
      <w:r w:rsidRPr="00745BB3">
        <w:rPr>
          <w:noProof/>
          <w:position w:val="-3"/>
        </w:rPr>
        <w:t xml:space="preserve"> consorzio stabile (art. </w:t>
      </w:r>
      <w:r w:rsidR="002F79EF">
        <w:rPr>
          <w:noProof/>
          <w:position w:val="-3"/>
        </w:rPr>
        <w:t>6</w:t>
      </w:r>
      <w:r w:rsidRPr="00745BB3">
        <w:rPr>
          <w:noProof/>
          <w:position w:val="-3"/>
        </w:rPr>
        <w:t xml:space="preserve">5 comma 2 lett. </w:t>
      </w:r>
      <w:r w:rsidR="002F79EF">
        <w:rPr>
          <w:noProof/>
          <w:position w:val="-3"/>
        </w:rPr>
        <w:t>d</w:t>
      </w:r>
      <w:r w:rsidRPr="00745BB3">
        <w:rPr>
          <w:noProof/>
          <w:position w:val="-3"/>
        </w:rPr>
        <w:t xml:space="preserve">) del </w:t>
      </w:r>
      <w:r w:rsidR="002F79EF">
        <w:rPr>
          <w:noProof/>
          <w:position w:val="-3"/>
        </w:rPr>
        <w:t>d</w:t>
      </w:r>
      <w:r w:rsidRPr="00745BB3">
        <w:rPr>
          <w:noProof/>
          <w:position w:val="-3"/>
        </w:rPr>
        <w:t xml:space="preserve">.lgs. </w:t>
      </w:r>
      <w:r w:rsidR="002F79EF">
        <w:rPr>
          <w:noProof/>
          <w:position w:val="-3"/>
        </w:rPr>
        <w:t>36/2023</w:t>
      </w:r>
      <w:r w:rsidRPr="00745BB3">
        <w:rPr>
          <w:noProof/>
          <w:position w:val="-3"/>
        </w:rPr>
        <w:t>)</w:t>
      </w:r>
    </w:p>
    <w:p w14:paraId="533D890F" w14:textId="77777777" w:rsidR="00854359" w:rsidRPr="00D40D03" w:rsidRDefault="00854359" w:rsidP="00854359">
      <w:pPr>
        <w:pStyle w:val="Corpotesto"/>
        <w:spacing w:before="9"/>
        <w:rPr>
          <w:rFonts w:ascii="Calibri" w:hAnsi="Calibri"/>
          <w:sz w:val="22"/>
        </w:rPr>
      </w:pPr>
    </w:p>
    <w:tbl>
      <w:tblPr>
        <w:tblStyle w:val="TableNormal"/>
        <w:tblW w:w="10065" w:type="dxa"/>
        <w:tblInd w:w="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4820"/>
        <w:gridCol w:w="5245"/>
      </w:tblGrid>
      <w:tr w:rsidR="00854359" w:rsidRPr="00D40D03" w14:paraId="77D53E88" w14:textId="77777777" w:rsidTr="00C46FFD">
        <w:trPr>
          <w:trHeight w:val="397"/>
        </w:trPr>
        <w:tc>
          <w:tcPr>
            <w:tcW w:w="4820" w:type="dxa"/>
            <w:vAlign w:val="center"/>
          </w:tcPr>
          <w:p w14:paraId="7ABFF926" w14:textId="77777777" w:rsidR="00854359" w:rsidRPr="00D40D03" w:rsidRDefault="00854359" w:rsidP="00C46FFD">
            <w:pPr>
              <w:pStyle w:val="TableParagraph"/>
              <w:spacing w:before="52" w:line="235" w:lineRule="auto"/>
              <w:ind w:hanging="1"/>
              <w:jc w:val="center"/>
              <w:rPr>
                <w:rFonts w:ascii="Calibri" w:hAnsi="Calibri"/>
              </w:rPr>
            </w:pPr>
            <w:r w:rsidRPr="00D40D03">
              <w:rPr>
                <w:rFonts w:ascii="Calibri" w:hAnsi="Calibri"/>
              </w:rPr>
              <w:t>Consorziate esecutrici (codice fiscale, P. IVA, denominazione, indirizzo)</w:t>
            </w:r>
          </w:p>
        </w:tc>
        <w:tc>
          <w:tcPr>
            <w:tcW w:w="5245" w:type="dxa"/>
            <w:vAlign w:val="center"/>
          </w:tcPr>
          <w:p w14:paraId="53D2F3A0" w14:textId="77777777" w:rsidR="002F79EF" w:rsidRDefault="002F79EF" w:rsidP="00C46FFD">
            <w:pPr>
              <w:pStyle w:val="TableParagraph"/>
              <w:spacing w:line="232" w:lineRule="auto"/>
              <w:jc w:val="center"/>
              <w:rPr>
                <w:rFonts w:ascii="Calibri" w:hAnsi="Calibri"/>
              </w:rPr>
            </w:pPr>
            <w:r w:rsidRPr="00D40D03">
              <w:rPr>
                <w:rFonts w:ascii="Calibri" w:hAnsi="Calibri"/>
              </w:rPr>
              <w:t>Categoria di lavori da eseguire e relativa percentuale</w:t>
            </w:r>
          </w:p>
          <w:p w14:paraId="166690FF" w14:textId="5ED92DD8" w:rsidR="00854359" w:rsidRPr="00D40D03" w:rsidRDefault="002F79EF" w:rsidP="00C46FFD">
            <w:pPr>
              <w:pStyle w:val="TableParagraph"/>
              <w:spacing w:line="232" w:lineRule="auto"/>
              <w:jc w:val="center"/>
              <w:rPr>
                <w:rFonts w:ascii="Calibri" w:hAnsi="Calibri"/>
              </w:rPr>
            </w:pPr>
            <w:r w:rsidRPr="00D40D03">
              <w:rPr>
                <w:rFonts w:ascii="Calibri" w:hAnsi="Calibri"/>
              </w:rPr>
              <w:t xml:space="preserve">(art. </w:t>
            </w:r>
            <w:r>
              <w:rPr>
                <w:rFonts w:ascii="Calibri" w:hAnsi="Calibri"/>
              </w:rPr>
              <w:t>6</w:t>
            </w:r>
            <w:r w:rsidRPr="00D40D03">
              <w:rPr>
                <w:rFonts w:ascii="Calibri" w:hAnsi="Calibri"/>
              </w:rPr>
              <w:t xml:space="preserve">8 comma </w:t>
            </w:r>
            <w:r>
              <w:rPr>
                <w:rFonts w:ascii="Calibri" w:hAnsi="Calibri"/>
              </w:rPr>
              <w:t>2</w:t>
            </w:r>
            <w:r w:rsidRPr="00D40D03">
              <w:rPr>
                <w:rFonts w:ascii="Calibri" w:hAnsi="Calibri"/>
              </w:rPr>
              <w:t xml:space="preserve"> d.lgs. </w:t>
            </w:r>
            <w:r>
              <w:rPr>
                <w:rFonts w:ascii="Calibri" w:hAnsi="Calibri"/>
              </w:rPr>
              <w:t>36</w:t>
            </w:r>
            <w:r w:rsidRPr="00D40D03">
              <w:rPr>
                <w:rFonts w:ascii="Calibri" w:hAnsi="Calibri"/>
              </w:rPr>
              <w:t>/20</w:t>
            </w:r>
            <w:r>
              <w:rPr>
                <w:rFonts w:ascii="Calibri" w:hAnsi="Calibri"/>
              </w:rPr>
              <w:t>23</w:t>
            </w:r>
            <w:r w:rsidRPr="00D40D03">
              <w:rPr>
                <w:rFonts w:ascii="Calibri" w:hAnsi="Calibri"/>
              </w:rPr>
              <w:t>)</w:t>
            </w:r>
          </w:p>
        </w:tc>
      </w:tr>
      <w:tr w:rsidR="00854359" w:rsidRPr="00D40D03" w14:paraId="473E6200" w14:textId="77777777" w:rsidTr="00752E6A">
        <w:trPr>
          <w:trHeight w:val="340"/>
        </w:trPr>
        <w:tc>
          <w:tcPr>
            <w:tcW w:w="4820" w:type="dxa"/>
          </w:tcPr>
          <w:p w14:paraId="4ACCD494" w14:textId="77777777" w:rsidR="00854359" w:rsidRPr="00D40D03" w:rsidRDefault="00854359" w:rsidP="00752E6A">
            <w:pPr>
              <w:pStyle w:val="TableParagraph"/>
              <w:rPr>
                <w:rFonts w:ascii="Calibri" w:hAnsi="Calibri"/>
              </w:rPr>
            </w:pPr>
          </w:p>
        </w:tc>
        <w:tc>
          <w:tcPr>
            <w:tcW w:w="5245" w:type="dxa"/>
          </w:tcPr>
          <w:p w14:paraId="2F03FE45" w14:textId="77777777" w:rsidR="00854359" w:rsidRPr="00D40D03" w:rsidRDefault="00854359" w:rsidP="00752E6A">
            <w:pPr>
              <w:pStyle w:val="TableParagraph"/>
              <w:rPr>
                <w:rFonts w:ascii="Calibri" w:hAnsi="Calibri"/>
              </w:rPr>
            </w:pPr>
          </w:p>
        </w:tc>
      </w:tr>
      <w:tr w:rsidR="00854359" w:rsidRPr="00D40D03" w14:paraId="5057658F" w14:textId="77777777" w:rsidTr="00752E6A">
        <w:trPr>
          <w:trHeight w:val="340"/>
        </w:trPr>
        <w:tc>
          <w:tcPr>
            <w:tcW w:w="4820" w:type="dxa"/>
          </w:tcPr>
          <w:p w14:paraId="3F427809" w14:textId="77777777" w:rsidR="00854359" w:rsidRPr="00D40D03" w:rsidRDefault="00854359" w:rsidP="00752E6A">
            <w:pPr>
              <w:pStyle w:val="TableParagraph"/>
              <w:rPr>
                <w:rFonts w:ascii="Calibri" w:hAnsi="Calibri"/>
              </w:rPr>
            </w:pPr>
          </w:p>
        </w:tc>
        <w:tc>
          <w:tcPr>
            <w:tcW w:w="5245" w:type="dxa"/>
          </w:tcPr>
          <w:p w14:paraId="7403C988" w14:textId="77777777" w:rsidR="00854359" w:rsidRPr="00D40D03" w:rsidRDefault="00854359" w:rsidP="00752E6A">
            <w:pPr>
              <w:pStyle w:val="TableParagraph"/>
              <w:rPr>
                <w:rFonts w:ascii="Calibri" w:hAnsi="Calibri"/>
              </w:rPr>
            </w:pPr>
          </w:p>
        </w:tc>
      </w:tr>
      <w:tr w:rsidR="00854359" w:rsidRPr="00D40D03" w14:paraId="52BA23B3" w14:textId="77777777" w:rsidTr="00752E6A">
        <w:trPr>
          <w:trHeight w:val="340"/>
        </w:trPr>
        <w:tc>
          <w:tcPr>
            <w:tcW w:w="4820" w:type="dxa"/>
          </w:tcPr>
          <w:p w14:paraId="43E0023B" w14:textId="77777777" w:rsidR="00854359" w:rsidRPr="00D40D03" w:rsidRDefault="00854359" w:rsidP="00752E6A">
            <w:pPr>
              <w:pStyle w:val="TableParagraph"/>
              <w:rPr>
                <w:rFonts w:ascii="Calibri" w:hAnsi="Calibri"/>
              </w:rPr>
            </w:pPr>
          </w:p>
        </w:tc>
        <w:tc>
          <w:tcPr>
            <w:tcW w:w="5245" w:type="dxa"/>
          </w:tcPr>
          <w:p w14:paraId="03C25EC3" w14:textId="77777777" w:rsidR="00854359" w:rsidRPr="00D40D03" w:rsidRDefault="00854359" w:rsidP="00752E6A">
            <w:pPr>
              <w:pStyle w:val="TableParagraph"/>
              <w:rPr>
                <w:rFonts w:ascii="Calibri" w:hAnsi="Calibri"/>
              </w:rPr>
            </w:pPr>
          </w:p>
        </w:tc>
      </w:tr>
    </w:tbl>
    <w:p w14:paraId="49F86118" w14:textId="77777777" w:rsidR="00854359" w:rsidRPr="00D40D03" w:rsidRDefault="00854359" w:rsidP="00854359">
      <w:pPr>
        <w:pStyle w:val="Corpotesto"/>
        <w:spacing w:before="1"/>
        <w:rPr>
          <w:rFonts w:ascii="Calibri" w:hAnsi="Calibri"/>
          <w:sz w:val="22"/>
        </w:rPr>
      </w:pPr>
    </w:p>
    <w:p w14:paraId="58B1B21B" w14:textId="10FFAB4D" w:rsidR="00854359" w:rsidRPr="00745BB3" w:rsidRDefault="00854359" w:rsidP="00854359">
      <w:pPr>
        <w:pStyle w:val="Corpotesto"/>
        <w:rPr>
          <w:noProof/>
          <w:position w:val="-3"/>
        </w:rPr>
      </w:pPr>
      <w:r>
        <w:rPr>
          <w:noProof/>
          <w:position w:val="-3"/>
        </w:rPr>
        <mc:AlternateContent>
          <mc:Choice Requires="wpg">
            <w:drawing>
              <wp:inline distT="0" distB="0" distL="0" distR="0" wp14:anchorId="60153E8B" wp14:editId="2A0D566E">
                <wp:extent cx="135890" cy="135890"/>
                <wp:effectExtent l="0" t="0" r="0" b="0"/>
                <wp:docPr id="135" name="Group 1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136" name="Rectangle 137"/>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592A31A2" id="Group 136"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">
                <v:rect id="Rectangle 137"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" filled="f" strokecolor="#000006" strokeweight=".25397mm">
                  <v:path arrowok="t"/>
                </v:rect>
                <w10:anchorlock/>
              </v:group>
            </w:pict>
          </mc:Fallback>
        </mc:AlternateContent>
      </w:r>
      <w:r w:rsidRPr="00745BB3">
        <w:rPr>
          <w:noProof/>
          <w:position w:val="-3"/>
        </w:rPr>
        <w:t xml:space="preserve"> componente di consorzio designata come esecutrice (art. </w:t>
      </w:r>
      <w:r w:rsidR="00C46FFD">
        <w:rPr>
          <w:noProof/>
          <w:position w:val="-3"/>
        </w:rPr>
        <w:t>6</w:t>
      </w:r>
      <w:r w:rsidRPr="00745BB3">
        <w:rPr>
          <w:noProof/>
          <w:position w:val="-3"/>
        </w:rPr>
        <w:t xml:space="preserve">5 comma 2 lett. b) c) </w:t>
      </w:r>
      <w:r w:rsidR="00C46FFD">
        <w:rPr>
          <w:noProof/>
          <w:position w:val="-3"/>
        </w:rPr>
        <w:t xml:space="preserve">o d) </w:t>
      </w:r>
      <w:r w:rsidRPr="00745BB3">
        <w:rPr>
          <w:noProof/>
          <w:position w:val="-3"/>
        </w:rPr>
        <w:t xml:space="preserve">del </w:t>
      </w:r>
      <w:r>
        <w:rPr>
          <w:noProof/>
          <w:position w:val="-3"/>
        </w:rPr>
        <w:t>d</w:t>
      </w:r>
      <w:r w:rsidRPr="00745BB3">
        <w:rPr>
          <w:noProof/>
          <w:position w:val="-3"/>
        </w:rPr>
        <w:t xml:space="preserve">.lgs. </w:t>
      </w:r>
      <w:r w:rsidR="00C46FFD">
        <w:rPr>
          <w:noProof/>
          <w:position w:val="-3"/>
        </w:rPr>
        <w:t>36</w:t>
      </w:r>
      <w:r w:rsidRPr="00745BB3">
        <w:rPr>
          <w:noProof/>
          <w:position w:val="-3"/>
        </w:rPr>
        <w:t>/20</w:t>
      </w:r>
      <w:r w:rsidR="00C46FFD">
        <w:rPr>
          <w:noProof/>
          <w:position w:val="-3"/>
        </w:rPr>
        <w:t>23</w:t>
      </w:r>
      <w:r w:rsidRPr="00745BB3">
        <w:rPr>
          <w:noProof/>
          <w:position w:val="-3"/>
        </w:rPr>
        <w:t>)</w:t>
      </w:r>
    </w:p>
    <w:p w14:paraId="340A8E3A" w14:textId="77777777" w:rsidR="00854359" w:rsidRDefault="00854359" w:rsidP="00854359">
      <w:pPr>
        <w:pStyle w:val="Corpotesto"/>
        <w:ind w:left="426"/>
        <w:rPr>
          <w:noProof/>
          <w:position w:val="-3"/>
        </w:rPr>
      </w:pPr>
    </w:p>
    <w:p w14:paraId="13FF0770" w14:textId="79783C7C" w:rsidR="00854359" w:rsidRDefault="00854359" w:rsidP="00854359">
      <w:pPr>
        <w:pStyle w:val="Corpotesto"/>
        <w:rPr>
          <w:noProof/>
          <w:position w:val="-3"/>
        </w:rPr>
      </w:pPr>
      <w:r>
        <w:rPr>
          <w:noProof/>
          <w:position w:val="-3"/>
        </w:rPr>
        <mc:AlternateContent>
          <mc:Choice Requires="wpg">
            <w:drawing>
              <wp:inline distT="0" distB="0" distL="0" distR="0" wp14:anchorId="5CB97E12" wp14:editId="532656A6">
                <wp:extent cx="135890" cy="135890"/>
                <wp:effectExtent l="0" t="0" r="0" b="0"/>
                <wp:docPr id="133" name="Group 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134" name="Rectangle 135"/>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4A17638B" id="Group 134"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">
                <v:rect id="Rectangle 135"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" filled="f" strokecolor="#000006" strokeweight=".25397mm">
                  <v:path arrowok="t"/>
                </v:rect>
                <w10:anchorlock/>
              </v:group>
            </w:pict>
          </mc:Fallback>
        </mc:AlternateContent>
      </w:r>
      <w:r w:rsidRPr="00745BB3">
        <w:rPr>
          <w:noProof/>
          <w:position w:val="-3"/>
        </w:rPr>
        <w:t xml:space="preserve"> mandatario di Raggruppamento Temporaneo di Imprese (RTI) (art. </w:t>
      </w:r>
      <w:r w:rsidR="00C46FFD">
        <w:rPr>
          <w:noProof/>
          <w:position w:val="-3"/>
        </w:rPr>
        <w:t>6</w:t>
      </w:r>
      <w:r w:rsidRPr="00745BB3">
        <w:rPr>
          <w:noProof/>
          <w:position w:val="-3"/>
        </w:rPr>
        <w:t xml:space="preserve">5 comma 2 lett. </w:t>
      </w:r>
      <w:r w:rsidR="00C46FFD">
        <w:rPr>
          <w:noProof/>
          <w:position w:val="-3"/>
        </w:rPr>
        <w:t>e</w:t>
      </w:r>
      <w:r w:rsidRPr="00745BB3">
        <w:rPr>
          <w:noProof/>
          <w:position w:val="-3"/>
        </w:rPr>
        <w:t xml:space="preserve">) del </w:t>
      </w:r>
      <w:r>
        <w:rPr>
          <w:noProof/>
          <w:position w:val="-3"/>
        </w:rPr>
        <w:t>d</w:t>
      </w:r>
      <w:r w:rsidRPr="00745BB3">
        <w:rPr>
          <w:noProof/>
          <w:position w:val="-3"/>
        </w:rPr>
        <w:t>.lgs.</w:t>
      </w:r>
      <w:r>
        <w:rPr>
          <w:noProof/>
          <w:position w:val="-3"/>
        </w:rPr>
        <w:t xml:space="preserve"> </w:t>
      </w:r>
      <w:r w:rsidR="00C46FFD">
        <w:rPr>
          <w:noProof/>
          <w:position w:val="-3"/>
        </w:rPr>
        <w:t>36</w:t>
      </w:r>
      <w:r w:rsidRPr="00745BB3">
        <w:rPr>
          <w:noProof/>
          <w:position w:val="-3"/>
        </w:rPr>
        <w:t>/20</w:t>
      </w:r>
      <w:r w:rsidR="00C46FFD">
        <w:rPr>
          <w:noProof/>
          <w:position w:val="-3"/>
        </w:rPr>
        <w:t>23</w:t>
      </w:r>
      <w:r w:rsidRPr="00745BB3">
        <w:rPr>
          <w:noProof/>
          <w:position w:val="-3"/>
        </w:rPr>
        <w:t>)</w:t>
      </w:r>
    </w:p>
    <w:tbl>
      <w:tblPr>
        <w:tblStyle w:val="Grigliatabella"/>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8"/>
        <w:gridCol w:w="2127"/>
      </w:tblGrid>
      <w:tr w:rsidR="00854359" w14:paraId="368F6336" w14:textId="77777777" w:rsidTr="00752E6A">
        <w:trPr>
          <w:trHeight w:val="283"/>
        </w:trPr>
        <w:tc>
          <w:tcPr>
            <w:tcW w:w="3118" w:type="dxa"/>
            <w:vAlign w:val="center"/>
          </w:tcPr>
          <w:p w14:paraId="39CD084A" w14:textId="77777777" w:rsidR="00854359" w:rsidRDefault="00854359" w:rsidP="00752E6A">
            <w:pPr>
              <w:pStyle w:val="Corpotesto"/>
              <w:rPr>
                <w:noProof/>
                <w:position w:val="-3"/>
              </w:rPr>
            </w:pPr>
            <w:r>
              <w:rPr>
                <w:noProof/>
                <w:position w:val="-3"/>
              </w:rPr>
              <mc:AlternateContent>
                <mc:Choice Requires="wpg">
                  <w:drawing>
                    <wp:inline distT="0" distB="0" distL="0" distR="0" wp14:anchorId="00D6FD8B" wp14:editId="52C96BCD">
                      <wp:extent cx="135890" cy="135890"/>
                      <wp:effectExtent l="0" t="0" r="0" b="0"/>
                      <wp:docPr id="131" name="Group 1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132" name="Rectangle 133"/>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2FE4C2B6" id="Group 132"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">
                      <v:rect id="Rectangle 133"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" filled="f" strokecolor="#000006" strokeweight=".25397mm">
                        <v:path arrowok="t"/>
                      </v:rect>
                      <w10:anchorlock/>
                    </v:group>
                  </w:pict>
                </mc:Fallback>
              </mc:AlternateContent>
            </w:r>
            <w:r w:rsidRPr="00745BB3">
              <w:rPr>
                <w:noProof/>
                <w:position w:val="-3"/>
              </w:rPr>
              <w:t xml:space="preserve"> </w:t>
            </w:r>
            <w:r w:rsidRPr="00D40D03">
              <w:rPr>
                <w:rFonts w:ascii="Calibri" w:hAnsi="Calibri"/>
                <w:sz w:val="22"/>
              </w:rPr>
              <w:t>orizzontale</w:t>
            </w:r>
          </w:p>
        </w:tc>
        <w:tc>
          <w:tcPr>
            <w:tcW w:w="2127" w:type="dxa"/>
            <w:vAlign w:val="center"/>
          </w:tcPr>
          <w:p w14:paraId="09C3C5FE" w14:textId="77777777" w:rsidR="00854359" w:rsidRDefault="00854359" w:rsidP="00752E6A">
            <w:pPr>
              <w:pStyle w:val="Corpotesto"/>
              <w:rPr>
                <w:noProof/>
                <w:position w:val="-3"/>
              </w:rPr>
            </w:pPr>
            <w:r>
              <w:rPr>
                <w:noProof/>
                <w:position w:val="-3"/>
              </w:rPr>
              <mc:AlternateContent>
                <mc:Choice Requires="wpg">
                  <w:drawing>
                    <wp:inline distT="0" distB="0" distL="0" distR="0" wp14:anchorId="14397B0E" wp14:editId="7C329662">
                      <wp:extent cx="135890" cy="135890"/>
                      <wp:effectExtent l="0" t="0" r="0" b="0"/>
                      <wp:docPr id="129"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130" name="Rectangle 13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59349FA6" id="Group 13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">
                      <v:rect id="Rectangle 13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" filled="f" strokecolor="#000006" strokeweight=".25397mm">
                        <v:path arrowok="t"/>
                      </v:rect>
                      <w10:anchorlock/>
                    </v:group>
                  </w:pict>
                </mc:Fallback>
              </mc:AlternateContent>
            </w:r>
            <w:r w:rsidRPr="00745BB3">
              <w:rPr>
                <w:noProof/>
                <w:position w:val="-3"/>
              </w:rPr>
              <w:t xml:space="preserve"> </w:t>
            </w:r>
            <w:r>
              <w:rPr>
                <w:noProof/>
                <w:position w:val="-3"/>
              </w:rPr>
              <w:t>già costituito</w:t>
            </w:r>
          </w:p>
        </w:tc>
      </w:tr>
      <w:tr w:rsidR="00854359" w14:paraId="37F85A7C" w14:textId="77777777" w:rsidTr="00752E6A">
        <w:trPr>
          <w:trHeight w:val="283"/>
        </w:trPr>
        <w:tc>
          <w:tcPr>
            <w:tcW w:w="3118" w:type="dxa"/>
            <w:vAlign w:val="center"/>
          </w:tcPr>
          <w:p w14:paraId="35DDE277" w14:textId="77777777" w:rsidR="00854359" w:rsidRDefault="00854359" w:rsidP="00752E6A">
            <w:pPr>
              <w:pStyle w:val="Corpotesto"/>
              <w:rPr>
                <w:noProof/>
                <w:position w:val="-3"/>
              </w:rPr>
            </w:pPr>
            <w:r>
              <w:rPr>
                <w:noProof/>
                <w:position w:val="-3"/>
              </w:rPr>
              <mc:AlternateContent>
                <mc:Choice Requires="wpg">
                  <w:drawing>
                    <wp:inline distT="0" distB="0" distL="0" distR="0" wp14:anchorId="3BC026B0" wp14:editId="5598F5CB">
                      <wp:extent cx="135890" cy="135890"/>
                      <wp:effectExtent l="0" t="0" r="0" b="0"/>
                      <wp:docPr id="127" name="Group 1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128" name="Rectangle 129"/>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2DA08FD2" id="Group 128"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">
                      <v:rect id="Rectangle 129"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" filled="f" strokecolor="#000006" strokeweight=".25397mm">
                        <v:path arrowok="t"/>
                      </v:rect>
                      <w10:anchorlock/>
                    </v:group>
                  </w:pict>
                </mc:Fallback>
              </mc:AlternateContent>
            </w:r>
            <w:r w:rsidRPr="00745BB3">
              <w:rPr>
                <w:noProof/>
                <w:position w:val="-3"/>
              </w:rPr>
              <w:t xml:space="preserve"> </w:t>
            </w:r>
            <w:r w:rsidRPr="00D40D03">
              <w:rPr>
                <w:rFonts w:ascii="Calibri" w:hAnsi="Calibri"/>
                <w:sz w:val="22"/>
              </w:rPr>
              <w:t>verticale</w:t>
            </w:r>
          </w:p>
        </w:tc>
        <w:tc>
          <w:tcPr>
            <w:tcW w:w="2127" w:type="dxa"/>
            <w:vAlign w:val="center"/>
          </w:tcPr>
          <w:p w14:paraId="1C45AC86" w14:textId="77777777" w:rsidR="00854359" w:rsidRDefault="00854359" w:rsidP="00752E6A">
            <w:pPr>
              <w:pStyle w:val="Corpotesto"/>
              <w:rPr>
                <w:noProof/>
                <w:position w:val="-3"/>
              </w:rPr>
            </w:pPr>
            <w:r>
              <w:rPr>
                <w:noProof/>
                <w:position w:val="-3"/>
              </w:rPr>
              <mc:AlternateContent>
                <mc:Choice Requires="wpg">
                  <w:drawing>
                    <wp:inline distT="0" distB="0" distL="0" distR="0" wp14:anchorId="681A4E00" wp14:editId="542F4D5C">
                      <wp:extent cx="135890" cy="135890"/>
                      <wp:effectExtent l="0" t="0" r="0" b="0"/>
                      <wp:docPr id="125" name="Group 1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126" name="Rectangle 127"/>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2A2A1383" id="Group 126"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">
                      <v:rect id="Rectangle 127"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" filled="f" strokecolor="#000006" strokeweight=".25397mm">
                        <v:path arrowok="t"/>
                      </v:rect>
                      <w10:anchorlock/>
                    </v:group>
                  </w:pict>
                </mc:Fallback>
              </mc:AlternateContent>
            </w:r>
            <w:r w:rsidRPr="00745BB3">
              <w:rPr>
                <w:noProof/>
                <w:position w:val="-3"/>
              </w:rPr>
              <w:t xml:space="preserve"> </w:t>
            </w:r>
            <w:r>
              <w:rPr>
                <w:noProof/>
                <w:position w:val="-3"/>
              </w:rPr>
              <w:t>da costituire</w:t>
            </w:r>
          </w:p>
        </w:tc>
      </w:tr>
      <w:tr w:rsidR="00854359" w14:paraId="47132CCE" w14:textId="77777777" w:rsidTr="00752E6A">
        <w:trPr>
          <w:trHeight w:val="283"/>
        </w:trPr>
        <w:tc>
          <w:tcPr>
            <w:tcW w:w="3118" w:type="dxa"/>
            <w:vAlign w:val="center"/>
          </w:tcPr>
          <w:p w14:paraId="4DB41DAA" w14:textId="77777777" w:rsidR="00854359" w:rsidRDefault="00854359" w:rsidP="00752E6A">
            <w:pPr>
              <w:pStyle w:val="Corpotesto"/>
              <w:rPr>
                <w:noProof/>
                <w:position w:val="-3"/>
              </w:rPr>
            </w:pPr>
            <w:r>
              <w:rPr>
                <w:noProof/>
                <w:position w:val="-3"/>
              </w:rPr>
              <mc:AlternateContent>
                <mc:Choice Requires="wpg">
                  <w:drawing>
                    <wp:inline distT="0" distB="0" distL="0" distR="0" wp14:anchorId="35B7A9D3" wp14:editId="61FAD09A">
                      <wp:extent cx="135890" cy="135890"/>
                      <wp:effectExtent l="0" t="0" r="0" b="0"/>
                      <wp:docPr id="123" name="Group 1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124" name="Rectangle 125"/>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2B002309" id="Group 124"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">
                      <v:rect id="Rectangle 125"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" filled="f" strokecolor="#000006" strokeweight=".25397mm">
                        <v:path arrowok="t"/>
                      </v:rect>
                      <w10:anchorlock/>
                    </v:group>
                  </w:pict>
                </mc:Fallback>
              </mc:AlternateContent>
            </w:r>
            <w:r w:rsidRPr="00745BB3">
              <w:rPr>
                <w:noProof/>
                <w:position w:val="-3"/>
              </w:rPr>
              <w:t xml:space="preserve"> </w:t>
            </w:r>
            <w:r w:rsidRPr="00D40D03">
              <w:rPr>
                <w:rFonts w:ascii="Calibri" w:hAnsi="Calibri"/>
                <w:sz w:val="22"/>
              </w:rPr>
              <w:t>misto</w:t>
            </w:r>
          </w:p>
        </w:tc>
        <w:tc>
          <w:tcPr>
            <w:tcW w:w="2127" w:type="dxa"/>
            <w:vAlign w:val="center"/>
          </w:tcPr>
          <w:p w14:paraId="11E2DBB3" w14:textId="77777777" w:rsidR="00854359" w:rsidRDefault="00854359" w:rsidP="00752E6A">
            <w:pPr>
              <w:pStyle w:val="Corpotesto"/>
              <w:rPr>
                <w:noProof/>
                <w:position w:val="-3"/>
              </w:rPr>
            </w:pPr>
          </w:p>
        </w:tc>
      </w:tr>
    </w:tbl>
    <w:p w14:paraId="45AABF51" w14:textId="77777777" w:rsidR="00854359" w:rsidRDefault="00854359" w:rsidP="00854359">
      <w:pPr>
        <w:pStyle w:val="Corpotesto"/>
        <w:spacing w:line="229" w:lineRule="exact"/>
        <w:ind w:left="426"/>
        <w:rPr>
          <w:rFonts w:ascii="Calibri" w:hAnsi="Calibri"/>
          <w:sz w:val="22"/>
        </w:rPr>
      </w:pPr>
    </w:p>
    <w:p w14:paraId="427A5028" w14:textId="77777777" w:rsidR="00854359" w:rsidRDefault="00854359" w:rsidP="00854359">
      <w:pPr>
        <w:pStyle w:val="Corpotesto"/>
        <w:spacing w:line="229" w:lineRule="exact"/>
        <w:ind w:left="426"/>
        <w:rPr>
          <w:rFonts w:ascii="Calibri" w:hAnsi="Calibri"/>
          <w:sz w:val="22"/>
        </w:rPr>
      </w:pPr>
      <w:r w:rsidRPr="00D40D03">
        <w:rPr>
          <w:rFonts w:ascii="Calibri" w:hAnsi="Calibri"/>
          <w:sz w:val="22"/>
        </w:rPr>
        <w:t>composto da:</w:t>
      </w:r>
    </w:p>
    <w:tbl>
      <w:tblPr>
        <w:tblStyle w:val="TableNormal"/>
        <w:tblW w:w="1006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18"/>
        <w:gridCol w:w="1833"/>
        <w:gridCol w:w="1362"/>
        <w:gridCol w:w="1363"/>
        <w:gridCol w:w="1363"/>
        <w:gridCol w:w="1363"/>
        <w:gridCol w:w="1363"/>
      </w:tblGrid>
      <w:tr w:rsidR="00854359" w:rsidRPr="00E3486B" w14:paraId="5B122EFC" w14:textId="77777777" w:rsidTr="00752E6A">
        <w:trPr>
          <w:trHeight w:val="20"/>
        </w:trPr>
        <w:tc>
          <w:tcPr>
            <w:tcW w:w="1418" w:type="dxa"/>
            <w:shd w:val="clear" w:color="auto" w:fill="D9D9D9"/>
          </w:tcPr>
          <w:p w14:paraId="6961DE2E" w14:textId="77777777" w:rsidR="00854359" w:rsidRPr="00E3486B" w:rsidRDefault="00854359" w:rsidP="00752E6A">
            <w:pPr>
              <w:pStyle w:val="TableParagraph"/>
              <w:rPr>
                <w:rFonts w:asciiTheme="minorHAnsi" w:hAnsiTheme="minorHAnsi" w:cstheme="minorHAnsi"/>
              </w:rPr>
            </w:pPr>
          </w:p>
        </w:tc>
        <w:tc>
          <w:tcPr>
            <w:tcW w:w="1833" w:type="dxa"/>
            <w:vAlign w:val="center"/>
          </w:tcPr>
          <w:p w14:paraId="6A9567C5" w14:textId="77777777" w:rsidR="00854359" w:rsidRPr="00E3486B" w:rsidRDefault="00854359" w:rsidP="00752E6A">
            <w:pPr>
              <w:pStyle w:val="TableParagraph"/>
              <w:jc w:val="center"/>
              <w:rPr>
                <w:rFonts w:asciiTheme="minorHAnsi" w:hAnsiTheme="minorHAnsi" w:cs="Calibri (Corpo)"/>
                <w:b/>
              </w:rPr>
            </w:pPr>
            <w:r w:rsidRPr="00E3486B">
              <w:rPr>
                <w:rFonts w:asciiTheme="minorHAnsi" w:hAnsiTheme="minorHAnsi" w:cs="Calibri (Corpo)"/>
                <w:b/>
                <w:color w:val="000006"/>
              </w:rPr>
              <w:t>Ruolo assunto</w:t>
            </w:r>
          </w:p>
        </w:tc>
        <w:tc>
          <w:tcPr>
            <w:tcW w:w="1362" w:type="dxa"/>
            <w:vAlign w:val="center"/>
          </w:tcPr>
          <w:p w14:paraId="00BAE156" w14:textId="77777777" w:rsidR="00854359" w:rsidRPr="00E3486B" w:rsidRDefault="00854359" w:rsidP="00752E6A">
            <w:pPr>
              <w:pStyle w:val="TableParagraph"/>
              <w:ind w:hanging="20"/>
              <w:jc w:val="center"/>
              <w:rPr>
                <w:rFonts w:asciiTheme="minorHAnsi" w:hAnsiTheme="minorHAnsi" w:cs="Calibri (Corpo)"/>
                <w:b/>
              </w:rPr>
            </w:pPr>
            <w:r w:rsidRPr="00E3486B">
              <w:rPr>
                <w:rFonts w:asciiTheme="minorHAnsi" w:hAnsiTheme="minorHAnsi" w:cs="Calibri (Corpo)"/>
                <w:b/>
                <w:color w:val="000006"/>
              </w:rPr>
              <w:t>Mandataria/ Capogruppo</w:t>
            </w:r>
          </w:p>
        </w:tc>
        <w:tc>
          <w:tcPr>
            <w:tcW w:w="1363" w:type="dxa"/>
            <w:vAlign w:val="center"/>
          </w:tcPr>
          <w:p w14:paraId="1C6361E2" w14:textId="77777777" w:rsidR="00854359" w:rsidRPr="00E3486B" w:rsidRDefault="00854359" w:rsidP="00752E6A">
            <w:pPr>
              <w:pStyle w:val="TableParagraph"/>
              <w:jc w:val="center"/>
              <w:rPr>
                <w:rFonts w:asciiTheme="minorHAnsi" w:hAnsiTheme="minorHAnsi" w:cs="Calibri (Corpo)"/>
                <w:b/>
              </w:rPr>
            </w:pPr>
            <w:r w:rsidRPr="00E3486B">
              <w:rPr>
                <w:rFonts w:asciiTheme="minorHAnsi" w:hAnsiTheme="minorHAnsi" w:cs="Calibri (Corpo)"/>
                <w:b/>
                <w:color w:val="000006"/>
              </w:rPr>
              <w:t>Mandante 1</w:t>
            </w:r>
          </w:p>
        </w:tc>
        <w:tc>
          <w:tcPr>
            <w:tcW w:w="1363" w:type="dxa"/>
            <w:vAlign w:val="center"/>
          </w:tcPr>
          <w:p w14:paraId="2BAED313" w14:textId="77777777" w:rsidR="00854359" w:rsidRPr="00E3486B" w:rsidRDefault="00854359" w:rsidP="00752E6A">
            <w:pPr>
              <w:pStyle w:val="TableParagraph"/>
              <w:jc w:val="center"/>
              <w:rPr>
                <w:rFonts w:asciiTheme="minorHAnsi" w:hAnsiTheme="minorHAnsi" w:cs="Calibri (Corpo)"/>
                <w:b/>
              </w:rPr>
            </w:pPr>
            <w:r w:rsidRPr="00E3486B">
              <w:rPr>
                <w:rFonts w:asciiTheme="minorHAnsi" w:hAnsiTheme="minorHAnsi" w:cs="Calibri (Corpo)"/>
                <w:b/>
                <w:color w:val="000006"/>
              </w:rPr>
              <w:t>Mandante 2</w:t>
            </w:r>
          </w:p>
        </w:tc>
        <w:tc>
          <w:tcPr>
            <w:tcW w:w="1363" w:type="dxa"/>
            <w:vAlign w:val="center"/>
          </w:tcPr>
          <w:p w14:paraId="6CE4592D" w14:textId="77777777" w:rsidR="00854359" w:rsidRPr="00E3486B" w:rsidRDefault="00854359" w:rsidP="00752E6A">
            <w:pPr>
              <w:pStyle w:val="TableParagraph"/>
              <w:jc w:val="center"/>
              <w:rPr>
                <w:rFonts w:asciiTheme="minorHAnsi" w:hAnsiTheme="minorHAnsi" w:cs="Calibri (Corpo)"/>
                <w:b/>
              </w:rPr>
            </w:pPr>
            <w:r w:rsidRPr="00E3486B">
              <w:rPr>
                <w:rFonts w:asciiTheme="minorHAnsi" w:hAnsiTheme="minorHAnsi" w:cs="Calibri (Corpo)"/>
                <w:b/>
                <w:color w:val="000006"/>
              </w:rPr>
              <w:t>Mandante X</w:t>
            </w:r>
          </w:p>
        </w:tc>
        <w:tc>
          <w:tcPr>
            <w:tcW w:w="1363" w:type="dxa"/>
            <w:vAlign w:val="center"/>
          </w:tcPr>
          <w:p w14:paraId="0F3E10AB" w14:textId="77777777" w:rsidR="00854359" w:rsidRPr="00E3486B" w:rsidRDefault="00854359" w:rsidP="00752E6A">
            <w:pPr>
              <w:pStyle w:val="TableParagraph"/>
              <w:jc w:val="center"/>
              <w:rPr>
                <w:rFonts w:asciiTheme="minorHAnsi" w:hAnsiTheme="minorHAnsi" w:cs="Calibri (Corpo)"/>
                <w:b/>
              </w:rPr>
            </w:pPr>
            <w:r w:rsidRPr="00E3486B">
              <w:rPr>
                <w:rFonts w:asciiTheme="minorHAnsi" w:hAnsiTheme="minorHAnsi" w:cs="Calibri (Corpo)"/>
                <w:b/>
                <w:color w:val="000006"/>
              </w:rPr>
              <w:t>Totale</w:t>
            </w:r>
          </w:p>
        </w:tc>
      </w:tr>
      <w:tr w:rsidR="00854359" w:rsidRPr="00E3486B" w14:paraId="60D5B0EA" w14:textId="77777777" w:rsidTr="00752E6A">
        <w:trPr>
          <w:trHeight w:val="20"/>
        </w:trPr>
        <w:tc>
          <w:tcPr>
            <w:tcW w:w="1418" w:type="dxa"/>
            <w:vAlign w:val="center"/>
          </w:tcPr>
          <w:p w14:paraId="63A16298" w14:textId="77777777" w:rsidR="00854359" w:rsidRPr="00E3486B" w:rsidRDefault="00854359" w:rsidP="00752E6A">
            <w:pPr>
              <w:pStyle w:val="TableParagraph"/>
              <w:jc w:val="center"/>
              <w:rPr>
                <w:rFonts w:asciiTheme="minorHAnsi" w:hAnsiTheme="minorHAnsi" w:cs="Calibri (Corpo)"/>
                <w:b/>
                <w:sz w:val="20"/>
                <w:szCs w:val="20"/>
              </w:rPr>
            </w:pPr>
            <w:r w:rsidRPr="00E3486B">
              <w:rPr>
                <w:rFonts w:asciiTheme="minorHAnsi" w:hAnsiTheme="minorHAnsi" w:cs="Calibri (Corpo)"/>
                <w:b/>
                <w:color w:val="000006"/>
                <w:sz w:val="20"/>
                <w:szCs w:val="20"/>
              </w:rPr>
              <w:t>PRESTAZIONE</w:t>
            </w:r>
          </w:p>
        </w:tc>
        <w:tc>
          <w:tcPr>
            <w:tcW w:w="1833" w:type="dxa"/>
            <w:vAlign w:val="center"/>
          </w:tcPr>
          <w:p w14:paraId="41505462" w14:textId="77777777" w:rsidR="00854359" w:rsidRPr="00E3486B" w:rsidRDefault="00854359" w:rsidP="00752E6A">
            <w:pPr>
              <w:pStyle w:val="TableParagraph"/>
              <w:jc w:val="center"/>
              <w:rPr>
                <w:rFonts w:asciiTheme="minorHAnsi" w:hAnsiTheme="minorHAnsi" w:cstheme="minorHAnsi"/>
                <w:b/>
                <w:sz w:val="20"/>
                <w:szCs w:val="20"/>
              </w:rPr>
            </w:pPr>
            <w:r w:rsidRPr="00E3486B">
              <w:rPr>
                <w:rFonts w:asciiTheme="minorHAnsi" w:hAnsiTheme="minorHAnsi" w:cstheme="minorHAnsi"/>
                <w:b/>
                <w:color w:val="000006"/>
                <w:sz w:val="20"/>
                <w:szCs w:val="20"/>
              </w:rPr>
              <w:t>Denominazione sociale operatori</w:t>
            </w:r>
          </w:p>
        </w:tc>
        <w:tc>
          <w:tcPr>
            <w:tcW w:w="1362" w:type="dxa"/>
            <w:vAlign w:val="center"/>
          </w:tcPr>
          <w:p w14:paraId="41C21469" w14:textId="77777777" w:rsidR="00854359" w:rsidRPr="00E3486B" w:rsidRDefault="00854359" w:rsidP="00752E6A">
            <w:pPr>
              <w:pStyle w:val="TableParagraph"/>
              <w:jc w:val="center"/>
              <w:rPr>
                <w:rFonts w:asciiTheme="minorHAnsi" w:hAnsiTheme="minorHAnsi" w:cstheme="minorHAnsi"/>
              </w:rPr>
            </w:pPr>
          </w:p>
        </w:tc>
        <w:tc>
          <w:tcPr>
            <w:tcW w:w="1363" w:type="dxa"/>
            <w:vAlign w:val="center"/>
          </w:tcPr>
          <w:p w14:paraId="4D95CDB2" w14:textId="77777777" w:rsidR="00854359" w:rsidRPr="00E3486B" w:rsidRDefault="00854359" w:rsidP="00752E6A">
            <w:pPr>
              <w:pStyle w:val="TableParagraph"/>
              <w:jc w:val="center"/>
              <w:rPr>
                <w:rFonts w:asciiTheme="minorHAnsi" w:hAnsiTheme="minorHAnsi" w:cstheme="minorHAnsi"/>
              </w:rPr>
            </w:pPr>
          </w:p>
        </w:tc>
        <w:tc>
          <w:tcPr>
            <w:tcW w:w="1363" w:type="dxa"/>
            <w:vAlign w:val="center"/>
          </w:tcPr>
          <w:p w14:paraId="0700FF6F" w14:textId="77777777" w:rsidR="00854359" w:rsidRPr="00E3486B" w:rsidRDefault="00854359" w:rsidP="00752E6A">
            <w:pPr>
              <w:pStyle w:val="TableParagraph"/>
              <w:jc w:val="center"/>
              <w:rPr>
                <w:rFonts w:asciiTheme="minorHAnsi" w:hAnsiTheme="minorHAnsi" w:cstheme="minorHAnsi"/>
              </w:rPr>
            </w:pPr>
          </w:p>
        </w:tc>
        <w:tc>
          <w:tcPr>
            <w:tcW w:w="1363" w:type="dxa"/>
            <w:vAlign w:val="center"/>
          </w:tcPr>
          <w:p w14:paraId="4C53E9AA" w14:textId="77777777" w:rsidR="00854359" w:rsidRPr="00E3486B" w:rsidRDefault="00854359" w:rsidP="00752E6A">
            <w:pPr>
              <w:pStyle w:val="TableParagraph"/>
              <w:jc w:val="center"/>
              <w:rPr>
                <w:rFonts w:asciiTheme="minorHAnsi" w:hAnsiTheme="minorHAnsi" w:cstheme="minorHAnsi"/>
              </w:rPr>
            </w:pPr>
          </w:p>
        </w:tc>
        <w:tc>
          <w:tcPr>
            <w:tcW w:w="1363" w:type="dxa"/>
            <w:vAlign w:val="center"/>
          </w:tcPr>
          <w:p w14:paraId="4A37FC45" w14:textId="77777777" w:rsidR="00854359" w:rsidRPr="00E3486B" w:rsidRDefault="00854359" w:rsidP="00752E6A">
            <w:pPr>
              <w:pStyle w:val="TableParagraph"/>
              <w:jc w:val="center"/>
              <w:rPr>
                <w:rFonts w:asciiTheme="minorHAnsi" w:hAnsiTheme="minorHAnsi" w:cstheme="minorHAnsi"/>
              </w:rPr>
            </w:pPr>
            <w:r w:rsidRPr="00E3486B">
              <w:rPr>
                <w:rFonts w:asciiTheme="minorHAnsi" w:hAnsiTheme="minorHAnsi" w:cstheme="minorHAnsi"/>
                <w:color w:val="000006"/>
              </w:rPr>
              <w:t>-----</w:t>
            </w:r>
          </w:p>
        </w:tc>
      </w:tr>
      <w:tr w:rsidR="00854359" w:rsidRPr="00E3486B" w14:paraId="2C936A23" w14:textId="77777777" w:rsidTr="00752E6A">
        <w:trPr>
          <w:trHeight w:val="454"/>
        </w:trPr>
        <w:tc>
          <w:tcPr>
            <w:tcW w:w="1418" w:type="dxa"/>
            <w:vMerge w:val="restart"/>
            <w:vAlign w:val="center"/>
          </w:tcPr>
          <w:p w14:paraId="00F0F6A6" w14:textId="77777777" w:rsidR="00854359" w:rsidRPr="00E3486B" w:rsidRDefault="00854359" w:rsidP="00752E6A">
            <w:pPr>
              <w:pStyle w:val="TableParagraph"/>
              <w:ind w:left="142"/>
              <w:rPr>
                <w:rFonts w:asciiTheme="minorHAnsi" w:hAnsiTheme="minorHAnsi" w:cs="Calibri (Corpo)"/>
                <w:sz w:val="20"/>
                <w:szCs w:val="20"/>
              </w:rPr>
            </w:pPr>
            <w:r w:rsidRPr="00E3486B">
              <w:rPr>
                <w:rFonts w:asciiTheme="minorHAnsi" w:hAnsiTheme="minorHAnsi" w:cs="Calibri (Corpo)"/>
                <w:color w:val="000006"/>
                <w:sz w:val="20"/>
                <w:szCs w:val="20"/>
              </w:rPr>
              <w:t>Esecuzione</w:t>
            </w:r>
          </w:p>
        </w:tc>
        <w:tc>
          <w:tcPr>
            <w:tcW w:w="1833" w:type="dxa"/>
            <w:vAlign w:val="center"/>
          </w:tcPr>
          <w:p w14:paraId="3732F886" w14:textId="77777777" w:rsidR="00854359" w:rsidRPr="00E3486B" w:rsidRDefault="00854359" w:rsidP="00752E6A">
            <w:pPr>
              <w:pStyle w:val="TableParagraph"/>
              <w:jc w:val="center"/>
              <w:rPr>
                <w:rFonts w:asciiTheme="minorHAnsi" w:hAnsiTheme="minorHAnsi" w:cstheme="minorHAnsi"/>
                <w:sz w:val="20"/>
                <w:szCs w:val="20"/>
              </w:rPr>
            </w:pPr>
            <w:r w:rsidRPr="00E3486B">
              <w:rPr>
                <w:rFonts w:asciiTheme="minorHAnsi" w:hAnsiTheme="minorHAnsi" w:cstheme="minorHAnsi"/>
                <w:color w:val="000006"/>
                <w:sz w:val="20"/>
                <w:szCs w:val="20"/>
              </w:rPr>
              <w:t>Lavoro svolto (*)</w:t>
            </w:r>
          </w:p>
        </w:tc>
        <w:tc>
          <w:tcPr>
            <w:tcW w:w="1362" w:type="dxa"/>
            <w:vAlign w:val="center"/>
          </w:tcPr>
          <w:p w14:paraId="39750BB1" w14:textId="77777777" w:rsidR="00854359" w:rsidRPr="00E3486B" w:rsidRDefault="00854359" w:rsidP="00752E6A">
            <w:pPr>
              <w:pStyle w:val="TableParagraph"/>
              <w:jc w:val="center"/>
              <w:rPr>
                <w:rFonts w:asciiTheme="minorHAnsi" w:hAnsiTheme="minorHAnsi" w:cstheme="minorHAnsi"/>
              </w:rPr>
            </w:pPr>
          </w:p>
        </w:tc>
        <w:tc>
          <w:tcPr>
            <w:tcW w:w="1363" w:type="dxa"/>
            <w:vAlign w:val="center"/>
          </w:tcPr>
          <w:p w14:paraId="5A4E5087" w14:textId="77777777" w:rsidR="00854359" w:rsidRPr="00E3486B" w:rsidRDefault="00854359" w:rsidP="00752E6A">
            <w:pPr>
              <w:pStyle w:val="TableParagraph"/>
              <w:jc w:val="center"/>
              <w:rPr>
                <w:rFonts w:asciiTheme="minorHAnsi" w:hAnsiTheme="minorHAnsi" w:cstheme="minorHAnsi"/>
              </w:rPr>
            </w:pPr>
          </w:p>
        </w:tc>
        <w:tc>
          <w:tcPr>
            <w:tcW w:w="1363" w:type="dxa"/>
            <w:vAlign w:val="center"/>
          </w:tcPr>
          <w:p w14:paraId="097432F9" w14:textId="77777777" w:rsidR="00854359" w:rsidRPr="00E3486B" w:rsidRDefault="00854359" w:rsidP="00752E6A">
            <w:pPr>
              <w:pStyle w:val="TableParagraph"/>
              <w:jc w:val="center"/>
              <w:rPr>
                <w:rFonts w:asciiTheme="minorHAnsi" w:hAnsiTheme="minorHAnsi" w:cstheme="minorHAnsi"/>
              </w:rPr>
            </w:pPr>
          </w:p>
        </w:tc>
        <w:tc>
          <w:tcPr>
            <w:tcW w:w="1363" w:type="dxa"/>
            <w:vAlign w:val="center"/>
          </w:tcPr>
          <w:p w14:paraId="49D42B76" w14:textId="77777777" w:rsidR="00854359" w:rsidRPr="00E3486B" w:rsidRDefault="00854359" w:rsidP="00752E6A">
            <w:pPr>
              <w:pStyle w:val="TableParagraph"/>
              <w:jc w:val="center"/>
              <w:rPr>
                <w:rFonts w:asciiTheme="minorHAnsi" w:hAnsiTheme="minorHAnsi" w:cstheme="minorHAnsi"/>
              </w:rPr>
            </w:pPr>
          </w:p>
        </w:tc>
        <w:tc>
          <w:tcPr>
            <w:tcW w:w="1363" w:type="dxa"/>
            <w:vAlign w:val="center"/>
          </w:tcPr>
          <w:p w14:paraId="6B941FC3" w14:textId="77777777" w:rsidR="00854359" w:rsidRPr="00E3486B" w:rsidRDefault="00854359" w:rsidP="00752E6A">
            <w:pPr>
              <w:pStyle w:val="TableParagraph"/>
              <w:jc w:val="center"/>
              <w:rPr>
                <w:rFonts w:asciiTheme="minorHAnsi" w:hAnsiTheme="minorHAnsi" w:cstheme="minorHAnsi"/>
              </w:rPr>
            </w:pPr>
            <w:r w:rsidRPr="00E3486B">
              <w:rPr>
                <w:rFonts w:asciiTheme="minorHAnsi" w:hAnsiTheme="minorHAnsi" w:cstheme="minorHAnsi"/>
                <w:color w:val="000006"/>
              </w:rPr>
              <w:t>-----</w:t>
            </w:r>
          </w:p>
        </w:tc>
      </w:tr>
      <w:tr w:rsidR="00854359" w:rsidRPr="00E3486B" w14:paraId="1D934568" w14:textId="77777777" w:rsidTr="00752E6A">
        <w:trPr>
          <w:trHeight w:val="454"/>
        </w:trPr>
        <w:tc>
          <w:tcPr>
            <w:tcW w:w="1418" w:type="dxa"/>
            <w:vMerge/>
            <w:tcBorders>
              <w:top w:val="nil"/>
            </w:tcBorders>
            <w:vAlign w:val="center"/>
          </w:tcPr>
          <w:p w14:paraId="2E5B8294" w14:textId="77777777" w:rsidR="00854359" w:rsidRPr="00E3486B" w:rsidRDefault="00854359" w:rsidP="00752E6A">
            <w:pPr>
              <w:jc w:val="center"/>
              <w:rPr>
                <w:rFonts w:asciiTheme="minorHAnsi" w:hAnsiTheme="minorHAnsi" w:cs="Calibri (Corpo)"/>
                <w:sz w:val="20"/>
                <w:szCs w:val="20"/>
              </w:rPr>
            </w:pPr>
          </w:p>
        </w:tc>
        <w:tc>
          <w:tcPr>
            <w:tcW w:w="1833" w:type="dxa"/>
            <w:vAlign w:val="center"/>
          </w:tcPr>
          <w:p w14:paraId="07AD34A5" w14:textId="77777777" w:rsidR="00854359" w:rsidRPr="00E3486B" w:rsidRDefault="00854359" w:rsidP="00752E6A">
            <w:pPr>
              <w:pStyle w:val="TableParagraph"/>
              <w:jc w:val="center"/>
              <w:rPr>
                <w:rFonts w:asciiTheme="minorHAnsi" w:hAnsiTheme="minorHAnsi" w:cstheme="minorHAnsi"/>
                <w:sz w:val="20"/>
                <w:szCs w:val="20"/>
              </w:rPr>
            </w:pPr>
            <w:r w:rsidRPr="00E3486B">
              <w:rPr>
                <w:rFonts w:asciiTheme="minorHAnsi" w:hAnsiTheme="minorHAnsi" w:cstheme="minorHAnsi"/>
                <w:color w:val="000006"/>
                <w:sz w:val="20"/>
                <w:szCs w:val="20"/>
              </w:rPr>
              <w:t>Quota % (**)</w:t>
            </w:r>
          </w:p>
        </w:tc>
        <w:tc>
          <w:tcPr>
            <w:tcW w:w="1362" w:type="dxa"/>
            <w:vAlign w:val="center"/>
          </w:tcPr>
          <w:p w14:paraId="1AC95F5B" w14:textId="77777777" w:rsidR="00854359" w:rsidRPr="00E3486B" w:rsidRDefault="00854359" w:rsidP="00752E6A">
            <w:pPr>
              <w:pStyle w:val="TableParagraph"/>
              <w:jc w:val="center"/>
              <w:rPr>
                <w:rFonts w:asciiTheme="minorHAnsi" w:hAnsiTheme="minorHAnsi" w:cstheme="minorHAnsi"/>
                <w:b/>
                <w:sz w:val="20"/>
                <w:szCs w:val="20"/>
              </w:rPr>
            </w:pPr>
            <w:r w:rsidRPr="00E3486B">
              <w:rPr>
                <w:rFonts w:asciiTheme="minorHAnsi" w:hAnsiTheme="minorHAnsi" w:cstheme="minorHAnsi"/>
                <w:color w:val="000006"/>
                <w:sz w:val="20"/>
                <w:szCs w:val="20"/>
              </w:rPr>
              <w:t xml:space="preserve">... </w:t>
            </w:r>
            <w:r w:rsidRPr="00E3486B">
              <w:rPr>
                <w:rFonts w:asciiTheme="minorHAnsi" w:hAnsiTheme="minorHAnsi" w:cstheme="minorHAnsi"/>
                <w:b/>
                <w:color w:val="000006"/>
                <w:sz w:val="20"/>
                <w:szCs w:val="20"/>
              </w:rPr>
              <w:t>%</w:t>
            </w:r>
          </w:p>
        </w:tc>
        <w:tc>
          <w:tcPr>
            <w:tcW w:w="1363" w:type="dxa"/>
            <w:vAlign w:val="center"/>
          </w:tcPr>
          <w:p w14:paraId="3A5BEF7D" w14:textId="77777777" w:rsidR="00854359" w:rsidRPr="00E3486B" w:rsidRDefault="00854359" w:rsidP="00752E6A">
            <w:pPr>
              <w:pStyle w:val="TableParagraph"/>
              <w:jc w:val="center"/>
              <w:rPr>
                <w:rFonts w:asciiTheme="minorHAnsi" w:hAnsiTheme="minorHAnsi" w:cstheme="minorHAnsi"/>
                <w:b/>
                <w:sz w:val="20"/>
                <w:szCs w:val="20"/>
              </w:rPr>
            </w:pPr>
            <w:r w:rsidRPr="00E3486B">
              <w:rPr>
                <w:rFonts w:asciiTheme="minorHAnsi" w:hAnsiTheme="minorHAnsi" w:cstheme="minorHAnsi"/>
                <w:color w:val="000006"/>
                <w:sz w:val="20"/>
                <w:szCs w:val="20"/>
              </w:rPr>
              <w:t xml:space="preserve">... </w:t>
            </w:r>
            <w:r w:rsidRPr="00E3486B">
              <w:rPr>
                <w:rFonts w:asciiTheme="minorHAnsi" w:hAnsiTheme="minorHAnsi" w:cstheme="minorHAnsi"/>
                <w:b/>
                <w:color w:val="000006"/>
                <w:sz w:val="20"/>
                <w:szCs w:val="20"/>
              </w:rPr>
              <w:t>%</w:t>
            </w:r>
          </w:p>
        </w:tc>
        <w:tc>
          <w:tcPr>
            <w:tcW w:w="1363" w:type="dxa"/>
            <w:vAlign w:val="center"/>
          </w:tcPr>
          <w:p w14:paraId="73FF688C" w14:textId="77777777" w:rsidR="00854359" w:rsidRPr="00E3486B" w:rsidRDefault="00854359" w:rsidP="00752E6A">
            <w:pPr>
              <w:pStyle w:val="TableParagraph"/>
              <w:jc w:val="center"/>
              <w:rPr>
                <w:rFonts w:asciiTheme="minorHAnsi" w:hAnsiTheme="minorHAnsi" w:cstheme="minorHAnsi"/>
                <w:b/>
                <w:sz w:val="20"/>
                <w:szCs w:val="20"/>
              </w:rPr>
            </w:pPr>
            <w:r w:rsidRPr="00E3486B">
              <w:rPr>
                <w:rFonts w:asciiTheme="minorHAnsi" w:hAnsiTheme="minorHAnsi" w:cstheme="minorHAnsi"/>
                <w:color w:val="000006"/>
                <w:sz w:val="20"/>
                <w:szCs w:val="20"/>
              </w:rPr>
              <w:t xml:space="preserve">... </w:t>
            </w:r>
            <w:r w:rsidRPr="00E3486B">
              <w:rPr>
                <w:rFonts w:asciiTheme="minorHAnsi" w:hAnsiTheme="minorHAnsi" w:cstheme="minorHAnsi"/>
                <w:b/>
                <w:color w:val="000006"/>
                <w:sz w:val="20"/>
                <w:szCs w:val="20"/>
              </w:rPr>
              <w:t>%</w:t>
            </w:r>
          </w:p>
        </w:tc>
        <w:tc>
          <w:tcPr>
            <w:tcW w:w="1363" w:type="dxa"/>
            <w:vAlign w:val="center"/>
          </w:tcPr>
          <w:p w14:paraId="285AB068" w14:textId="77777777" w:rsidR="00854359" w:rsidRPr="00E3486B" w:rsidRDefault="00854359" w:rsidP="00752E6A">
            <w:pPr>
              <w:pStyle w:val="TableParagraph"/>
              <w:jc w:val="center"/>
              <w:rPr>
                <w:rFonts w:asciiTheme="minorHAnsi" w:hAnsiTheme="minorHAnsi" w:cstheme="minorHAnsi"/>
                <w:b/>
                <w:sz w:val="20"/>
                <w:szCs w:val="20"/>
              </w:rPr>
            </w:pPr>
            <w:r w:rsidRPr="00E3486B">
              <w:rPr>
                <w:rFonts w:asciiTheme="minorHAnsi" w:hAnsiTheme="minorHAnsi" w:cstheme="minorHAnsi"/>
                <w:color w:val="000006"/>
                <w:sz w:val="20"/>
                <w:szCs w:val="20"/>
              </w:rPr>
              <w:t xml:space="preserve">... </w:t>
            </w:r>
            <w:r w:rsidRPr="00E3486B">
              <w:rPr>
                <w:rFonts w:asciiTheme="minorHAnsi" w:hAnsiTheme="minorHAnsi" w:cstheme="minorHAnsi"/>
                <w:b/>
                <w:color w:val="000006"/>
                <w:sz w:val="20"/>
                <w:szCs w:val="20"/>
              </w:rPr>
              <w:t>%</w:t>
            </w:r>
          </w:p>
        </w:tc>
        <w:tc>
          <w:tcPr>
            <w:tcW w:w="1363" w:type="dxa"/>
            <w:vAlign w:val="center"/>
          </w:tcPr>
          <w:p w14:paraId="3A2E4ED6" w14:textId="77777777" w:rsidR="00854359" w:rsidRPr="00E3486B" w:rsidRDefault="00854359" w:rsidP="00752E6A">
            <w:pPr>
              <w:pStyle w:val="TableParagraph"/>
              <w:jc w:val="center"/>
              <w:rPr>
                <w:rFonts w:asciiTheme="minorHAnsi" w:hAnsiTheme="minorHAnsi" w:cstheme="minorHAnsi"/>
                <w:sz w:val="20"/>
                <w:szCs w:val="20"/>
              </w:rPr>
            </w:pPr>
            <w:r w:rsidRPr="00E3486B">
              <w:rPr>
                <w:rFonts w:asciiTheme="minorHAnsi" w:hAnsiTheme="minorHAnsi" w:cstheme="minorHAnsi"/>
                <w:color w:val="000006"/>
                <w:sz w:val="20"/>
                <w:szCs w:val="20"/>
              </w:rPr>
              <w:t>100%</w:t>
            </w:r>
          </w:p>
        </w:tc>
      </w:tr>
    </w:tbl>
    <w:p w14:paraId="35DA5C35" w14:textId="77777777" w:rsidR="00854359" w:rsidRPr="008A1323" w:rsidRDefault="00854359" w:rsidP="00854359">
      <w:pPr>
        <w:rPr>
          <w:rFonts w:asciiTheme="minorHAnsi" w:hAnsiTheme="minorHAnsi" w:cstheme="minorHAnsi"/>
          <w:sz w:val="20"/>
          <w:szCs w:val="20"/>
        </w:rPr>
      </w:pPr>
      <w:r w:rsidRPr="008A1323">
        <w:rPr>
          <w:rFonts w:asciiTheme="minorHAnsi" w:hAnsiTheme="minorHAnsi" w:cstheme="minorHAnsi"/>
          <w:color w:val="000006"/>
          <w:sz w:val="20"/>
          <w:szCs w:val="20"/>
        </w:rPr>
        <w:t>Nelle colonne in corrispondenza dei singoli operatori economici indicare:</w:t>
      </w:r>
    </w:p>
    <w:p w14:paraId="1510244A" w14:textId="77777777" w:rsidR="00854359" w:rsidRPr="00E45901" w:rsidRDefault="00854359" w:rsidP="00854359">
      <w:pPr>
        <w:rPr>
          <w:rFonts w:asciiTheme="minorHAnsi" w:hAnsiTheme="minorHAnsi" w:cs="Calibri (Corpo)"/>
          <w:color w:val="000006"/>
          <w:spacing w:val="-10"/>
          <w:w w:val="90"/>
          <w:sz w:val="20"/>
          <w:szCs w:val="20"/>
        </w:rPr>
      </w:pPr>
      <w:r w:rsidRPr="00E45901">
        <w:rPr>
          <w:rFonts w:asciiTheme="minorHAnsi" w:hAnsiTheme="minorHAnsi" w:cs="Calibri (Corpo)"/>
          <w:color w:val="000006"/>
          <w:spacing w:val="-10"/>
          <w:w w:val="90"/>
          <w:sz w:val="20"/>
          <w:szCs w:val="20"/>
        </w:rPr>
        <w:t>(*) “Lavoro svolto” indicare la categoria;</w:t>
      </w:r>
    </w:p>
    <w:p w14:paraId="274CE5DA" w14:textId="77777777" w:rsidR="00854359" w:rsidRPr="00E45901" w:rsidRDefault="00854359" w:rsidP="00854359">
      <w:pPr>
        <w:rPr>
          <w:rFonts w:asciiTheme="minorHAnsi" w:hAnsiTheme="minorHAnsi" w:cs="Calibri (Corpo)"/>
          <w:spacing w:val="-10"/>
          <w:w w:val="90"/>
          <w:sz w:val="20"/>
          <w:szCs w:val="20"/>
        </w:rPr>
      </w:pPr>
      <w:r w:rsidRPr="00E45901">
        <w:rPr>
          <w:rFonts w:asciiTheme="minorHAnsi" w:hAnsiTheme="minorHAnsi" w:cs="Calibri (Corpo)"/>
          <w:color w:val="000006"/>
          <w:spacing w:val="-10"/>
          <w:w w:val="90"/>
          <w:sz w:val="20"/>
          <w:szCs w:val="20"/>
        </w:rPr>
        <w:t>(**) alla riga “Quota” la percentuale della prestazione svolta (come individuata alla riga precedente).</w:t>
      </w:r>
    </w:p>
    <w:p w14:paraId="4C1AB429" w14:textId="77777777" w:rsidR="00854359" w:rsidRPr="00801EF0" w:rsidRDefault="00854359" w:rsidP="00854359">
      <w:pPr>
        <w:pStyle w:val="Corpotesto"/>
        <w:rPr>
          <w:rFonts w:asciiTheme="minorHAnsi" w:hAnsiTheme="minorHAnsi" w:cstheme="minorHAnsi"/>
        </w:rPr>
      </w:pPr>
    </w:p>
    <w:p w14:paraId="377E6C2D" w14:textId="77777777" w:rsidR="00854359" w:rsidRPr="00D40D03" w:rsidRDefault="00854359" w:rsidP="00854359">
      <w:pPr>
        <w:pStyle w:val="Corpotesto"/>
        <w:spacing w:before="7"/>
        <w:rPr>
          <w:rFonts w:ascii="Calibri" w:hAnsi="Calibri"/>
          <w:sz w:val="22"/>
        </w:rPr>
      </w:pPr>
    </w:p>
    <w:p w14:paraId="0808C7AD" w14:textId="48A353BD" w:rsidR="00854359" w:rsidRPr="00747BED" w:rsidRDefault="00854359" w:rsidP="00854359">
      <w:pPr>
        <w:pStyle w:val="Corpotesto"/>
        <w:rPr>
          <w:noProof/>
          <w:position w:val="-3"/>
        </w:rPr>
      </w:pPr>
      <w:r>
        <w:rPr>
          <w:noProof/>
          <w:position w:val="-3"/>
        </w:rPr>
        <mc:AlternateContent>
          <mc:Choice Requires="wpg">
            <w:drawing>
              <wp:inline distT="0" distB="0" distL="0" distR="0" wp14:anchorId="6E2192B0" wp14:editId="1905559D">
                <wp:extent cx="135890" cy="135890"/>
                <wp:effectExtent l="0" t="0" r="0" b="0"/>
                <wp:docPr id="121"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122" name="Rectangle 123"/>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1D050C95" id="Group 122"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">
                <v:rect id="Rectangle 123"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" filled="f" strokecolor="#000006" strokeweight=".25397mm">
                  <v:path arrowok="t"/>
                </v:rect>
                <w10:anchorlock/>
              </v:group>
            </w:pict>
          </mc:Fallback>
        </mc:AlternateContent>
      </w:r>
      <w:r w:rsidRPr="00745BB3">
        <w:rPr>
          <w:noProof/>
          <w:position w:val="-3"/>
        </w:rPr>
        <w:t xml:space="preserve"> mandante di Raggruppamento Temporaneo di Imprese (RTI) (art. </w:t>
      </w:r>
      <w:r w:rsidR="00C46FFD">
        <w:rPr>
          <w:noProof/>
          <w:position w:val="-3"/>
        </w:rPr>
        <w:t>6</w:t>
      </w:r>
      <w:r w:rsidRPr="00745BB3">
        <w:rPr>
          <w:noProof/>
          <w:position w:val="-3"/>
        </w:rPr>
        <w:t xml:space="preserve">5 comma 2 lett. </w:t>
      </w:r>
      <w:r w:rsidR="00C46FFD">
        <w:rPr>
          <w:noProof/>
          <w:position w:val="-3"/>
        </w:rPr>
        <w:t>e</w:t>
      </w:r>
      <w:r w:rsidRPr="00745BB3">
        <w:rPr>
          <w:noProof/>
          <w:position w:val="-3"/>
        </w:rPr>
        <w:t xml:space="preserve">) del </w:t>
      </w:r>
      <w:r>
        <w:rPr>
          <w:noProof/>
          <w:position w:val="-3"/>
        </w:rPr>
        <w:t>d</w:t>
      </w:r>
      <w:r w:rsidRPr="00745BB3">
        <w:rPr>
          <w:noProof/>
          <w:position w:val="-3"/>
        </w:rPr>
        <w:t>.lgs.</w:t>
      </w:r>
      <w:r>
        <w:rPr>
          <w:noProof/>
          <w:position w:val="-3"/>
        </w:rPr>
        <w:t xml:space="preserve"> </w:t>
      </w:r>
      <w:r w:rsidR="00C46FFD">
        <w:rPr>
          <w:noProof/>
          <w:position w:val="-3"/>
        </w:rPr>
        <w:t>36</w:t>
      </w:r>
      <w:r w:rsidRPr="00745BB3">
        <w:rPr>
          <w:noProof/>
          <w:position w:val="-3"/>
        </w:rPr>
        <w:t>/20</w:t>
      </w:r>
      <w:r w:rsidR="00C46FFD">
        <w:rPr>
          <w:noProof/>
          <w:position w:val="-3"/>
        </w:rPr>
        <w:t>23</w:t>
      </w:r>
      <w:r w:rsidRPr="00745BB3">
        <w:rPr>
          <w:noProof/>
          <w:position w:val="-3"/>
        </w:rPr>
        <w:t>),</w:t>
      </w:r>
      <w:r w:rsidRPr="00747BED">
        <w:rPr>
          <w:noProof/>
          <w:position w:val="-3"/>
        </w:rPr>
        <w:t xml:space="preserve"> </w:t>
      </w:r>
    </w:p>
    <w:p w14:paraId="53E0FCB5" w14:textId="77777777" w:rsidR="00854359" w:rsidRDefault="00854359" w:rsidP="00854359">
      <w:pPr>
        <w:pStyle w:val="Corpotesto"/>
        <w:ind w:left="284"/>
        <w:rPr>
          <w:rFonts w:ascii="Calibri" w:hAnsi="Calibri"/>
          <w:sz w:val="22"/>
        </w:rPr>
      </w:pPr>
      <w:r w:rsidRPr="00D40D03">
        <w:rPr>
          <w:rFonts w:ascii="Calibri" w:hAnsi="Calibri"/>
          <w:sz w:val="22"/>
        </w:rPr>
        <w:t>composto da:</w:t>
      </w:r>
    </w:p>
    <w:tbl>
      <w:tblPr>
        <w:tblStyle w:val="TableNormal"/>
        <w:tblW w:w="1006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18"/>
        <w:gridCol w:w="1833"/>
        <w:gridCol w:w="1362"/>
        <w:gridCol w:w="1363"/>
        <w:gridCol w:w="1363"/>
        <w:gridCol w:w="1363"/>
        <w:gridCol w:w="1363"/>
      </w:tblGrid>
      <w:tr w:rsidR="00854359" w:rsidRPr="00E3486B" w14:paraId="1CC4B985" w14:textId="77777777" w:rsidTr="00752E6A">
        <w:trPr>
          <w:trHeight w:val="20"/>
        </w:trPr>
        <w:tc>
          <w:tcPr>
            <w:tcW w:w="1418" w:type="dxa"/>
            <w:shd w:val="clear" w:color="auto" w:fill="D9D9D9"/>
          </w:tcPr>
          <w:p w14:paraId="794B82D1" w14:textId="77777777" w:rsidR="00854359" w:rsidRPr="00E3486B" w:rsidRDefault="00854359" w:rsidP="00752E6A">
            <w:pPr>
              <w:pStyle w:val="TableParagraph"/>
              <w:rPr>
                <w:rFonts w:asciiTheme="minorHAnsi" w:hAnsiTheme="minorHAnsi" w:cstheme="minorHAnsi"/>
              </w:rPr>
            </w:pPr>
          </w:p>
        </w:tc>
        <w:tc>
          <w:tcPr>
            <w:tcW w:w="1833" w:type="dxa"/>
            <w:vAlign w:val="center"/>
          </w:tcPr>
          <w:p w14:paraId="60E68EAD" w14:textId="77777777" w:rsidR="00854359" w:rsidRPr="00E3486B" w:rsidRDefault="00854359" w:rsidP="00752E6A">
            <w:pPr>
              <w:pStyle w:val="TableParagraph"/>
              <w:jc w:val="center"/>
              <w:rPr>
                <w:rFonts w:asciiTheme="minorHAnsi" w:hAnsiTheme="minorHAnsi" w:cs="Calibri (Corpo)"/>
                <w:b/>
              </w:rPr>
            </w:pPr>
            <w:r w:rsidRPr="00E3486B">
              <w:rPr>
                <w:rFonts w:asciiTheme="minorHAnsi" w:hAnsiTheme="minorHAnsi" w:cs="Calibri (Corpo)"/>
                <w:b/>
                <w:color w:val="000006"/>
              </w:rPr>
              <w:t>Ruolo assunto</w:t>
            </w:r>
          </w:p>
        </w:tc>
        <w:tc>
          <w:tcPr>
            <w:tcW w:w="1362" w:type="dxa"/>
            <w:vAlign w:val="center"/>
          </w:tcPr>
          <w:p w14:paraId="07FC5B57" w14:textId="77777777" w:rsidR="00854359" w:rsidRPr="00E3486B" w:rsidRDefault="00854359" w:rsidP="00752E6A">
            <w:pPr>
              <w:pStyle w:val="TableParagraph"/>
              <w:ind w:hanging="20"/>
              <w:jc w:val="center"/>
              <w:rPr>
                <w:rFonts w:asciiTheme="minorHAnsi" w:hAnsiTheme="minorHAnsi" w:cs="Calibri (Corpo)"/>
                <w:b/>
              </w:rPr>
            </w:pPr>
            <w:r w:rsidRPr="00E3486B">
              <w:rPr>
                <w:rFonts w:asciiTheme="minorHAnsi" w:hAnsiTheme="minorHAnsi" w:cs="Calibri (Corpo)"/>
                <w:b/>
                <w:color w:val="000006"/>
              </w:rPr>
              <w:t>Mandataria/ Capogruppo</w:t>
            </w:r>
          </w:p>
        </w:tc>
        <w:tc>
          <w:tcPr>
            <w:tcW w:w="1363" w:type="dxa"/>
            <w:vAlign w:val="center"/>
          </w:tcPr>
          <w:p w14:paraId="7748DFEF" w14:textId="77777777" w:rsidR="00854359" w:rsidRPr="00E3486B" w:rsidRDefault="00854359" w:rsidP="00752E6A">
            <w:pPr>
              <w:pStyle w:val="TableParagraph"/>
              <w:jc w:val="center"/>
              <w:rPr>
                <w:rFonts w:asciiTheme="minorHAnsi" w:hAnsiTheme="minorHAnsi" w:cs="Calibri (Corpo)"/>
                <w:b/>
              </w:rPr>
            </w:pPr>
            <w:r w:rsidRPr="00E3486B">
              <w:rPr>
                <w:rFonts w:asciiTheme="minorHAnsi" w:hAnsiTheme="minorHAnsi" w:cs="Calibri (Corpo)"/>
                <w:b/>
                <w:color w:val="000006"/>
              </w:rPr>
              <w:t>Mandante 1</w:t>
            </w:r>
          </w:p>
        </w:tc>
        <w:tc>
          <w:tcPr>
            <w:tcW w:w="1363" w:type="dxa"/>
            <w:vAlign w:val="center"/>
          </w:tcPr>
          <w:p w14:paraId="41C3D108" w14:textId="77777777" w:rsidR="00854359" w:rsidRPr="00E3486B" w:rsidRDefault="00854359" w:rsidP="00752E6A">
            <w:pPr>
              <w:pStyle w:val="TableParagraph"/>
              <w:jc w:val="center"/>
              <w:rPr>
                <w:rFonts w:asciiTheme="minorHAnsi" w:hAnsiTheme="minorHAnsi" w:cs="Calibri (Corpo)"/>
                <w:b/>
              </w:rPr>
            </w:pPr>
            <w:r w:rsidRPr="00E3486B">
              <w:rPr>
                <w:rFonts w:asciiTheme="minorHAnsi" w:hAnsiTheme="minorHAnsi" w:cs="Calibri (Corpo)"/>
                <w:b/>
                <w:color w:val="000006"/>
              </w:rPr>
              <w:t>Mandante 2</w:t>
            </w:r>
          </w:p>
        </w:tc>
        <w:tc>
          <w:tcPr>
            <w:tcW w:w="1363" w:type="dxa"/>
            <w:vAlign w:val="center"/>
          </w:tcPr>
          <w:p w14:paraId="1036E777" w14:textId="77777777" w:rsidR="00854359" w:rsidRPr="00E3486B" w:rsidRDefault="00854359" w:rsidP="00752E6A">
            <w:pPr>
              <w:pStyle w:val="TableParagraph"/>
              <w:jc w:val="center"/>
              <w:rPr>
                <w:rFonts w:asciiTheme="minorHAnsi" w:hAnsiTheme="minorHAnsi" w:cs="Calibri (Corpo)"/>
                <w:b/>
              </w:rPr>
            </w:pPr>
            <w:r w:rsidRPr="00E3486B">
              <w:rPr>
                <w:rFonts w:asciiTheme="minorHAnsi" w:hAnsiTheme="minorHAnsi" w:cs="Calibri (Corpo)"/>
                <w:b/>
                <w:color w:val="000006"/>
              </w:rPr>
              <w:t>Mandante X</w:t>
            </w:r>
          </w:p>
        </w:tc>
        <w:tc>
          <w:tcPr>
            <w:tcW w:w="1363" w:type="dxa"/>
            <w:vAlign w:val="center"/>
          </w:tcPr>
          <w:p w14:paraId="255A859E" w14:textId="77777777" w:rsidR="00854359" w:rsidRPr="00E3486B" w:rsidRDefault="00854359" w:rsidP="00752E6A">
            <w:pPr>
              <w:pStyle w:val="TableParagraph"/>
              <w:jc w:val="center"/>
              <w:rPr>
                <w:rFonts w:asciiTheme="minorHAnsi" w:hAnsiTheme="minorHAnsi" w:cs="Calibri (Corpo)"/>
                <w:b/>
              </w:rPr>
            </w:pPr>
            <w:r w:rsidRPr="00E3486B">
              <w:rPr>
                <w:rFonts w:asciiTheme="minorHAnsi" w:hAnsiTheme="minorHAnsi" w:cs="Calibri (Corpo)"/>
                <w:b/>
                <w:color w:val="000006"/>
              </w:rPr>
              <w:t>Totale</w:t>
            </w:r>
          </w:p>
        </w:tc>
      </w:tr>
      <w:tr w:rsidR="00854359" w:rsidRPr="00E3486B" w14:paraId="2B0381E2" w14:textId="77777777" w:rsidTr="00752E6A">
        <w:trPr>
          <w:trHeight w:val="20"/>
        </w:trPr>
        <w:tc>
          <w:tcPr>
            <w:tcW w:w="1418" w:type="dxa"/>
            <w:vAlign w:val="center"/>
          </w:tcPr>
          <w:p w14:paraId="420DE2DB" w14:textId="77777777" w:rsidR="00854359" w:rsidRPr="00E3486B" w:rsidRDefault="00854359" w:rsidP="00752E6A">
            <w:pPr>
              <w:pStyle w:val="TableParagraph"/>
              <w:jc w:val="center"/>
              <w:rPr>
                <w:rFonts w:asciiTheme="minorHAnsi" w:hAnsiTheme="minorHAnsi" w:cs="Calibri (Corpo)"/>
                <w:b/>
                <w:sz w:val="20"/>
                <w:szCs w:val="20"/>
              </w:rPr>
            </w:pPr>
            <w:r w:rsidRPr="00E3486B">
              <w:rPr>
                <w:rFonts w:asciiTheme="minorHAnsi" w:hAnsiTheme="minorHAnsi" w:cs="Calibri (Corpo)"/>
                <w:b/>
                <w:color w:val="000006"/>
                <w:sz w:val="20"/>
                <w:szCs w:val="20"/>
              </w:rPr>
              <w:t>PRESTAZIONE</w:t>
            </w:r>
          </w:p>
        </w:tc>
        <w:tc>
          <w:tcPr>
            <w:tcW w:w="1833" w:type="dxa"/>
            <w:vAlign w:val="center"/>
          </w:tcPr>
          <w:p w14:paraId="29C4C699" w14:textId="77777777" w:rsidR="00854359" w:rsidRPr="00E3486B" w:rsidRDefault="00854359" w:rsidP="00752E6A">
            <w:pPr>
              <w:pStyle w:val="TableParagraph"/>
              <w:jc w:val="center"/>
              <w:rPr>
                <w:rFonts w:asciiTheme="minorHAnsi" w:hAnsiTheme="minorHAnsi" w:cstheme="minorHAnsi"/>
                <w:b/>
                <w:sz w:val="20"/>
                <w:szCs w:val="20"/>
              </w:rPr>
            </w:pPr>
            <w:r w:rsidRPr="00E3486B">
              <w:rPr>
                <w:rFonts w:asciiTheme="minorHAnsi" w:hAnsiTheme="minorHAnsi" w:cstheme="minorHAnsi"/>
                <w:b/>
                <w:color w:val="000006"/>
                <w:sz w:val="20"/>
                <w:szCs w:val="20"/>
              </w:rPr>
              <w:t>Denominazione sociale operatori</w:t>
            </w:r>
          </w:p>
        </w:tc>
        <w:tc>
          <w:tcPr>
            <w:tcW w:w="1362" w:type="dxa"/>
            <w:vAlign w:val="center"/>
          </w:tcPr>
          <w:p w14:paraId="7D03A9A7" w14:textId="77777777" w:rsidR="00854359" w:rsidRPr="00E3486B" w:rsidRDefault="00854359" w:rsidP="00752E6A">
            <w:pPr>
              <w:pStyle w:val="TableParagraph"/>
              <w:jc w:val="center"/>
              <w:rPr>
                <w:rFonts w:asciiTheme="minorHAnsi" w:hAnsiTheme="minorHAnsi" w:cstheme="minorHAnsi"/>
              </w:rPr>
            </w:pPr>
          </w:p>
        </w:tc>
        <w:tc>
          <w:tcPr>
            <w:tcW w:w="1363" w:type="dxa"/>
            <w:vAlign w:val="center"/>
          </w:tcPr>
          <w:p w14:paraId="10907637" w14:textId="77777777" w:rsidR="00854359" w:rsidRPr="00E3486B" w:rsidRDefault="00854359" w:rsidP="00752E6A">
            <w:pPr>
              <w:pStyle w:val="TableParagraph"/>
              <w:jc w:val="center"/>
              <w:rPr>
                <w:rFonts w:asciiTheme="minorHAnsi" w:hAnsiTheme="minorHAnsi" w:cstheme="minorHAnsi"/>
              </w:rPr>
            </w:pPr>
          </w:p>
        </w:tc>
        <w:tc>
          <w:tcPr>
            <w:tcW w:w="1363" w:type="dxa"/>
            <w:vAlign w:val="center"/>
          </w:tcPr>
          <w:p w14:paraId="1113C9EA" w14:textId="77777777" w:rsidR="00854359" w:rsidRPr="00E3486B" w:rsidRDefault="00854359" w:rsidP="00752E6A">
            <w:pPr>
              <w:pStyle w:val="TableParagraph"/>
              <w:jc w:val="center"/>
              <w:rPr>
                <w:rFonts w:asciiTheme="minorHAnsi" w:hAnsiTheme="minorHAnsi" w:cstheme="minorHAnsi"/>
              </w:rPr>
            </w:pPr>
          </w:p>
        </w:tc>
        <w:tc>
          <w:tcPr>
            <w:tcW w:w="1363" w:type="dxa"/>
            <w:vAlign w:val="center"/>
          </w:tcPr>
          <w:p w14:paraId="3F35D6BF" w14:textId="77777777" w:rsidR="00854359" w:rsidRPr="00E3486B" w:rsidRDefault="00854359" w:rsidP="00752E6A">
            <w:pPr>
              <w:pStyle w:val="TableParagraph"/>
              <w:jc w:val="center"/>
              <w:rPr>
                <w:rFonts w:asciiTheme="minorHAnsi" w:hAnsiTheme="minorHAnsi" w:cstheme="minorHAnsi"/>
              </w:rPr>
            </w:pPr>
          </w:p>
        </w:tc>
        <w:tc>
          <w:tcPr>
            <w:tcW w:w="1363" w:type="dxa"/>
            <w:vAlign w:val="center"/>
          </w:tcPr>
          <w:p w14:paraId="0F7C34D5" w14:textId="77777777" w:rsidR="00854359" w:rsidRPr="00E3486B" w:rsidRDefault="00854359" w:rsidP="00752E6A">
            <w:pPr>
              <w:pStyle w:val="TableParagraph"/>
              <w:jc w:val="center"/>
              <w:rPr>
                <w:rFonts w:asciiTheme="minorHAnsi" w:hAnsiTheme="minorHAnsi" w:cstheme="minorHAnsi"/>
              </w:rPr>
            </w:pPr>
            <w:r w:rsidRPr="00E3486B">
              <w:rPr>
                <w:rFonts w:asciiTheme="minorHAnsi" w:hAnsiTheme="minorHAnsi" w:cstheme="minorHAnsi"/>
                <w:color w:val="000006"/>
              </w:rPr>
              <w:t>-----</w:t>
            </w:r>
          </w:p>
        </w:tc>
      </w:tr>
      <w:tr w:rsidR="00854359" w:rsidRPr="00E3486B" w14:paraId="2C985B2F" w14:textId="77777777" w:rsidTr="00752E6A">
        <w:trPr>
          <w:trHeight w:val="454"/>
        </w:trPr>
        <w:tc>
          <w:tcPr>
            <w:tcW w:w="1418" w:type="dxa"/>
            <w:vMerge w:val="restart"/>
            <w:vAlign w:val="center"/>
          </w:tcPr>
          <w:p w14:paraId="409A7EE9" w14:textId="77777777" w:rsidR="00854359" w:rsidRPr="00E3486B" w:rsidRDefault="00854359" w:rsidP="00752E6A">
            <w:pPr>
              <w:pStyle w:val="TableParagraph"/>
              <w:ind w:left="142"/>
              <w:rPr>
                <w:rFonts w:asciiTheme="minorHAnsi" w:hAnsiTheme="minorHAnsi" w:cs="Calibri (Corpo)"/>
                <w:sz w:val="20"/>
                <w:szCs w:val="20"/>
              </w:rPr>
            </w:pPr>
            <w:r w:rsidRPr="00E3486B">
              <w:rPr>
                <w:rFonts w:asciiTheme="minorHAnsi" w:hAnsiTheme="minorHAnsi" w:cs="Calibri (Corpo)"/>
                <w:color w:val="000006"/>
                <w:sz w:val="20"/>
                <w:szCs w:val="20"/>
              </w:rPr>
              <w:t>Esecuzione</w:t>
            </w:r>
          </w:p>
        </w:tc>
        <w:tc>
          <w:tcPr>
            <w:tcW w:w="1833" w:type="dxa"/>
            <w:vAlign w:val="center"/>
          </w:tcPr>
          <w:p w14:paraId="02039940" w14:textId="77777777" w:rsidR="00854359" w:rsidRPr="00E3486B" w:rsidRDefault="00854359" w:rsidP="00752E6A">
            <w:pPr>
              <w:pStyle w:val="TableParagraph"/>
              <w:jc w:val="center"/>
              <w:rPr>
                <w:rFonts w:asciiTheme="minorHAnsi" w:hAnsiTheme="minorHAnsi" w:cstheme="minorHAnsi"/>
                <w:sz w:val="20"/>
                <w:szCs w:val="20"/>
              </w:rPr>
            </w:pPr>
            <w:r w:rsidRPr="00E3486B">
              <w:rPr>
                <w:rFonts w:asciiTheme="minorHAnsi" w:hAnsiTheme="minorHAnsi" w:cstheme="minorHAnsi"/>
                <w:color w:val="000006"/>
                <w:sz w:val="20"/>
                <w:szCs w:val="20"/>
              </w:rPr>
              <w:t>Lavoro svolto (*)</w:t>
            </w:r>
          </w:p>
        </w:tc>
        <w:tc>
          <w:tcPr>
            <w:tcW w:w="1362" w:type="dxa"/>
            <w:vAlign w:val="center"/>
          </w:tcPr>
          <w:p w14:paraId="5F1ACF3D" w14:textId="77777777" w:rsidR="00854359" w:rsidRPr="00E3486B" w:rsidRDefault="00854359" w:rsidP="00752E6A">
            <w:pPr>
              <w:pStyle w:val="TableParagraph"/>
              <w:jc w:val="center"/>
              <w:rPr>
                <w:rFonts w:asciiTheme="minorHAnsi" w:hAnsiTheme="minorHAnsi" w:cstheme="minorHAnsi"/>
              </w:rPr>
            </w:pPr>
          </w:p>
        </w:tc>
        <w:tc>
          <w:tcPr>
            <w:tcW w:w="1363" w:type="dxa"/>
            <w:vAlign w:val="center"/>
          </w:tcPr>
          <w:p w14:paraId="228D50B3" w14:textId="77777777" w:rsidR="00854359" w:rsidRPr="00E3486B" w:rsidRDefault="00854359" w:rsidP="00752E6A">
            <w:pPr>
              <w:pStyle w:val="TableParagraph"/>
              <w:jc w:val="center"/>
              <w:rPr>
                <w:rFonts w:asciiTheme="minorHAnsi" w:hAnsiTheme="minorHAnsi" w:cstheme="minorHAnsi"/>
              </w:rPr>
            </w:pPr>
          </w:p>
        </w:tc>
        <w:tc>
          <w:tcPr>
            <w:tcW w:w="1363" w:type="dxa"/>
            <w:vAlign w:val="center"/>
          </w:tcPr>
          <w:p w14:paraId="225D9EF9" w14:textId="77777777" w:rsidR="00854359" w:rsidRPr="00E3486B" w:rsidRDefault="00854359" w:rsidP="00752E6A">
            <w:pPr>
              <w:pStyle w:val="TableParagraph"/>
              <w:jc w:val="center"/>
              <w:rPr>
                <w:rFonts w:asciiTheme="minorHAnsi" w:hAnsiTheme="minorHAnsi" w:cstheme="minorHAnsi"/>
              </w:rPr>
            </w:pPr>
          </w:p>
        </w:tc>
        <w:tc>
          <w:tcPr>
            <w:tcW w:w="1363" w:type="dxa"/>
            <w:vAlign w:val="center"/>
          </w:tcPr>
          <w:p w14:paraId="7CA875EB" w14:textId="77777777" w:rsidR="00854359" w:rsidRPr="00E3486B" w:rsidRDefault="00854359" w:rsidP="00752E6A">
            <w:pPr>
              <w:pStyle w:val="TableParagraph"/>
              <w:jc w:val="center"/>
              <w:rPr>
                <w:rFonts w:asciiTheme="minorHAnsi" w:hAnsiTheme="minorHAnsi" w:cstheme="minorHAnsi"/>
              </w:rPr>
            </w:pPr>
          </w:p>
        </w:tc>
        <w:tc>
          <w:tcPr>
            <w:tcW w:w="1363" w:type="dxa"/>
            <w:vAlign w:val="center"/>
          </w:tcPr>
          <w:p w14:paraId="65C0B2CD" w14:textId="77777777" w:rsidR="00854359" w:rsidRPr="00E3486B" w:rsidRDefault="00854359" w:rsidP="00752E6A">
            <w:pPr>
              <w:pStyle w:val="TableParagraph"/>
              <w:jc w:val="center"/>
              <w:rPr>
                <w:rFonts w:asciiTheme="minorHAnsi" w:hAnsiTheme="minorHAnsi" w:cstheme="minorHAnsi"/>
              </w:rPr>
            </w:pPr>
            <w:r w:rsidRPr="00E3486B">
              <w:rPr>
                <w:rFonts w:asciiTheme="minorHAnsi" w:hAnsiTheme="minorHAnsi" w:cstheme="minorHAnsi"/>
                <w:color w:val="000006"/>
              </w:rPr>
              <w:t>-----</w:t>
            </w:r>
          </w:p>
        </w:tc>
      </w:tr>
      <w:tr w:rsidR="00854359" w:rsidRPr="00E3486B" w14:paraId="12644A5A" w14:textId="77777777" w:rsidTr="00752E6A">
        <w:trPr>
          <w:trHeight w:val="454"/>
        </w:trPr>
        <w:tc>
          <w:tcPr>
            <w:tcW w:w="1418" w:type="dxa"/>
            <w:vMerge/>
            <w:tcBorders>
              <w:top w:val="nil"/>
            </w:tcBorders>
            <w:vAlign w:val="center"/>
          </w:tcPr>
          <w:p w14:paraId="6BEEE573" w14:textId="77777777" w:rsidR="00854359" w:rsidRPr="00E3486B" w:rsidRDefault="00854359" w:rsidP="00752E6A">
            <w:pPr>
              <w:jc w:val="center"/>
              <w:rPr>
                <w:rFonts w:asciiTheme="minorHAnsi" w:hAnsiTheme="minorHAnsi" w:cs="Calibri (Corpo)"/>
                <w:sz w:val="20"/>
                <w:szCs w:val="20"/>
              </w:rPr>
            </w:pPr>
          </w:p>
        </w:tc>
        <w:tc>
          <w:tcPr>
            <w:tcW w:w="1833" w:type="dxa"/>
            <w:vAlign w:val="center"/>
          </w:tcPr>
          <w:p w14:paraId="46E562A4" w14:textId="77777777" w:rsidR="00854359" w:rsidRPr="00E3486B" w:rsidRDefault="00854359" w:rsidP="00752E6A">
            <w:pPr>
              <w:pStyle w:val="TableParagraph"/>
              <w:jc w:val="center"/>
              <w:rPr>
                <w:rFonts w:asciiTheme="minorHAnsi" w:hAnsiTheme="minorHAnsi" w:cstheme="minorHAnsi"/>
                <w:sz w:val="20"/>
                <w:szCs w:val="20"/>
              </w:rPr>
            </w:pPr>
            <w:r w:rsidRPr="00E3486B">
              <w:rPr>
                <w:rFonts w:asciiTheme="minorHAnsi" w:hAnsiTheme="minorHAnsi" w:cstheme="minorHAnsi"/>
                <w:color w:val="000006"/>
                <w:sz w:val="20"/>
                <w:szCs w:val="20"/>
              </w:rPr>
              <w:t>Quota % (**)</w:t>
            </w:r>
          </w:p>
        </w:tc>
        <w:tc>
          <w:tcPr>
            <w:tcW w:w="1362" w:type="dxa"/>
            <w:vAlign w:val="center"/>
          </w:tcPr>
          <w:p w14:paraId="6905FCC6" w14:textId="77777777" w:rsidR="00854359" w:rsidRPr="00E3486B" w:rsidRDefault="00854359" w:rsidP="00752E6A">
            <w:pPr>
              <w:pStyle w:val="TableParagraph"/>
              <w:jc w:val="center"/>
              <w:rPr>
                <w:rFonts w:asciiTheme="minorHAnsi" w:hAnsiTheme="minorHAnsi" w:cstheme="minorHAnsi"/>
                <w:b/>
                <w:sz w:val="20"/>
                <w:szCs w:val="20"/>
              </w:rPr>
            </w:pPr>
            <w:r w:rsidRPr="00E3486B">
              <w:rPr>
                <w:rFonts w:asciiTheme="minorHAnsi" w:hAnsiTheme="minorHAnsi" w:cstheme="minorHAnsi"/>
                <w:color w:val="000006"/>
                <w:sz w:val="20"/>
                <w:szCs w:val="20"/>
              </w:rPr>
              <w:t xml:space="preserve">... </w:t>
            </w:r>
            <w:r w:rsidRPr="00E3486B">
              <w:rPr>
                <w:rFonts w:asciiTheme="minorHAnsi" w:hAnsiTheme="minorHAnsi" w:cstheme="minorHAnsi"/>
                <w:b/>
                <w:color w:val="000006"/>
                <w:sz w:val="20"/>
                <w:szCs w:val="20"/>
              </w:rPr>
              <w:t>%</w:t>
            </w:r>
          </w:p>
        </w:tc>
        <w:tc>
          <w:tcPr>
            <w:tcW w:w="1363" w:type="dxa"/>
            <w:vAlign w:val="center"/>
          </w:tcPr>
          <w:p w14:paraId="25BF37E9" w14:textId="77777777" w:rsidR="00854359" w:rsidRPr="00E3486B" w:rsidRDefault="00854359" w:rsidP="00752E6A">
            <w:pPr>
              <w:pStyle w:val="TableParagraph"/>
              <w:jc w:val="center"/>
              <w:rPr>
                <w:rFonts w:asciiTheme="minorHAnsi" w:hAnsiTheme="minorHAnsi" w:cstheme="minorHAnsi"/>
                <w:b/>
                <w:sz w:val="20"/>
                <w:szCs w:val="20"/>
              </w:rPr>
            </w:pPr>
            <w:r w:rsidRPr="00E3486B">
              <w:rPr>
                <w:rFonts w:asciiTheme="minorHAnsi" w:hAnsiTheme="minorHAnsi" w:cstheme="minorHAnsi"/>
                <w:color w:val="000006"/>
                <w:sz w:val="20"/>
                <w:szCs w:val="20"/>
              </w:rPr>
              <w:t xml:space="preserve">... </w:t>
            </w:r>
            <w:r w:rsidRPr="00E3486B">
              <w:rPr>
                <w:rFonts w:asciiTheme="minorHAnsi" w:hAnsiTheme="minorHAnsi" w:cstheme="minorHAnsi"/>
                <w:b/>
                <w:color w:val="000006"/>
                <w:sz w:val="20"/>
                <w:szCs w:val="20"/>
              </w:rPr>
              <w:t>%</w:t>
            </w:r>
          </w:p>
        </w:tc>
        <w:tc>
          <w:tcPr>
            <w:tcW w:w="1363" w:type="dxa"/>
            <w:vAlign w:val="center"/>
          </w:tcPr>
          <w:p w14:paraId="33D0A26A" w14:textId="77777777" w:rsidR="00854359" w:rsidRPr="00E3486B" w:rsidRDefault="00854359" w:rsidP="00752E6A">
            <w:pPr>
              <w:pStyle w:val="TableParagraph"/>
              <w:jc w:val="center"/>
              <w:rPr>
                <w:rFonts w:asciiTheme="minorHAnsi" w:hAnsiTheme="minorHAnsi" w:cstheme="minorHAnsi"/>
                <w:b/>
                <w:sz w:val="20"/>
                <w:szCs w:val="20"/>
              </w:rPr>
            </w:pPr>
            <w:r w:rsidRPr="00E3486B">
              <w:rPr>
                <w:rFonts w:asciiTheme="minorHAnsi" w:hAnsiTheme="minorHAnsi" w:cstheme="minorHAnsi"/>
                <w:color w:val="000006"/>
                <w:sz w:val="20"/>
                <w:szCs w:val="20"/>
              </w:rPr>
              <w:t xml:space="preserve">... </w:t>
            </w:r>
            <w:r w:rsidRPr="00E3486B">
              <w:rPr>
                <w:rFonts w:asciiTheme="minorHAnsi" w:hAnsiTheme="minorHAnsi" w:cstheme="minorHAnsi"/>
                <w:b/>
                <w:color w:val="000006"/>
                <w:sz w:val="20"/>
                <w:szCs w:val="20"/>
              </w:rPr>
              <w:t>%</w:t>
            </w:r>
          </w:p>
        </w:tc>
        <w:tc>
          <w:tcPr>
            <w:tcW w:w="1363" w:type="dxa"/>
            <w:vAlign w:val="center"/>
          </w:tcPr>
          <w:p w14:paraId="65F37BE5" w14:textId="77777777" w:rsidR="00854359" w:rsidRPr="00E3486B" w:rsidRDefault="00854359" w:rsidP="00752E6A">
            <w:pPr>
              <w:pStyle w:val="TableParagraph"/>
              <w:jc w:val="center"/>
              <w:rPr>
                <w:rFonts w:asciiTheme="minorHAnsi" w:hAnsiTheme="minorHAnsi" w:cstheme="minorHAnsi"/>
                <w:b/>
                <w:sz w:val="20"/>
                <w:szCs w:val="20"/>
              </w:rPr>
            </w:pPr>
            <w:r w:rsidRPr="00E3486B">
              <w:rPr>
                <w:rFonts w:asciiTheme="minorHAnsi" w:hAnsiTheme="minorHAnsi" w:cstheme="minorHAnsi"/>
                <w:color w:val="000006"/>
                <w:sz w:val="20"/>
                <w:szCs w:val="20"/>
              </w:rPr>
              <w:t xml:space="preserve">... </w:t>
            </w:r>
            <w:r w:rsidRPr="00E3486B">
              <w:rPr>
                <w:rFonts w:asciiTheme="minorHAnsi" w:hAnsiTheme="minorHAnsi" w:cstheme="minorHAnsi"/>
                <w:b/>
                <w:color w:val="000006"/>
                <w:sz w:val="20"/>
                <w:szCs w:val="20"/>
              </w:rPr>
              <w:t>%</w:t>
            </w:r>
          </w:p>
        </w:tc>
        <w:tc>
          <w:tcPr>
            <w:tcW w:w="1363" w:type="dxa"/>
            <w:vAlign w:val="center"/>
          </w:tcPr>
          <w:p w14:paraId="48E4F3A8" w14:textId="77777777" w:rsidR="00854359" w:rsidRPr="00E3486B" w:rsidRDefault="00854359" w:rsidP="00752E6A">
            <w:pPr>
              <w:pStyle w:val="TableParagraph"/>
              <w:jc w:val="center"/>
              <w:rPr>
                <w:rFonts w:asciiTheme="minorHAnsi" w:hAnsiTheme="minorHAnsi" w:cstheme="minorHAnsi"/>
                <w:sz w:val="20"/>
                <w:szCs w:val="20"/>
              </w:rPr>
            </w:pPr>
            <w:r w:rsidRPr="00E3486B">
              <w:rPr>
                <w:rFonts w:asciiTheme="minorHAnsi" w:hAnsiTheme="minorHAnsi" w:cstheme="minorHAnsi"/>
                <w:color w:val="000006"/>
                <w:sz w:val="20"/>
                <w:szCs w:val="20"/>
              </w:rPr>
              <w:t>100%</w:t>
            </w:r>
          </w:p>
        </w:tc>
      </w:tr>
    </w:tbl>
    <w:p w14:paraId="2C851BC3" w14:textId="77777777" w:rsidR="00854359" w:rsidRPr="008A1323" w:rsidRDefault="00854359" w:rsidP="00854359">
      <w:pPr>
        <w:rPr>
          <w:rFonts w:asciiTheme="minorHAnsi" w:hAnsiTheme="minorHAnsi" w:cstheme="minorHAnsi"/>
          <w:sz w:val="20"/>
          <w:szCs w:val="20"/>
        </w:rPr>
      </w:pPr>
      <w:r w:rsidRPr="008A1323">
        <w:rPr>
          <w:rFonts w:asciiTheme="minorHAnsi" w:hAnsiTheme="minorHAnsi" w:cstheme="minorHAnsi"/>
          <w:color w:val="000006"/>
          <w:sz w:val="20"/>
          <w:szCs w:val="20"/>
        </w:rPr>
        <w:t>Nelle colonne in corrispondenza dei singoli operatori economici indicare:</w:t>
      </w:r>
    </w:p>
    <w:p w14:paraId="0986E31B" w14:textId="77777777" w:rsidR="00854359" w:rsidRPr="00E45901" w:rsidRDefault="00854359" w:rsidP="00854359">
      <w:pPr>
        <w:rPr>
          <w:rFonts w:asciiTheme="minorHAnsi" w:hAnsiTheme="minorHAnsi" w:cs="Calibri (Corpo)"/>
          <w:color w:val="000006"/>
          <w:spacing w:val="-10"/>
          <w:w w:val="90"/>
          <w:sz w:val="20"/>
          <w:szCs w:val="20"/>
        </w:rPr>
      </w:pPr>
      <w:r w:rsidRPr="00E45901">
        <w:rPr>
          <w:rFonts w:asciiTheme="minorHAnsi" w:hAnsiTheme="minorHAnsi" w:cs="Calibri (Corpo)"/>
          <w:color w:val="000006"/>
          <w:spacing w:val="-10"/>
          <w:w w:val="90"/>
          <w:sz w:val="20"/>
          <w:szCs w:val="20"/>
        </w:rPr>
        <w:t>(</w:t>
      </w:r>
      <w:proofErr w:type="gramStart"/>
      <w:r w:rsidRPr="00E45901">
        <w:rPr>
          <w:rFonts w:asciiTheme="minorHAnsi" w:hAnsiTheme="minorHAnsi" w:cs="Calibri (Corpo)"/>
          <w:color w:val="000006"/>
          <w:spacing w:val="-10"/>
          <w:w w:val="90"/>
          <w:sz w:val="20"/>
          <w:szCs w:val="20"/>
        </w:rPr>
        <w:t>*)alla</w:t>
      </w:r>
      <w:proofErr w:type="gramEnd"/>
      <w:r w:rsidRPr="00E45901">
        <w:rPr>
          <w:rFonts w:asciiTheme="minorHAnsi" w:hAnsiTheme="minorHAnsi" w:cs="Calibri (Corpo)"/>
          <w:color w:val="000006"/>
          <w:spacing w:val="-10"/>
          <w:w w:val="90"/>
          <w:sz w:val="20"/>
          <w:szCs w:val="20"/>
        </w:rPr>
        <w:t xml:space="preserve"> riga “Lavoro svolto” indicare la categoria;</w:t>
      </w:r>
    </w:p>
    <w:p w14:paraId="16C33F6E" w14:textId="77777777" w:rsidR="00854359" w:rsidRPr="00E45901" w:rsidRDefault="00854359" w:rsidP="00854359">
      <w:pPr>
        <w:rPr>
          <w:rFonts w:asciiTheme="minorHAnsi" w:hAnsiTheme="minorHAnsi" w:cs="Calibri (Corpo)"/>
          <w:spacing w:val="-10"/>
          <w:w w:val="90"/>
          <w:sz w:val="20"/>
          <w:szCs w:val="20"/>
        </w:rPr>
      </w:pPr>
      <w:r w:rsidRPr="00E45901">
        <w:rPr>
          <w:rFonts w:asciiTheme="minorHAnsi" w:hAnsiTheme="minorHAnsi" w:cs="Calibri (Corpo)"/>
          <w:color w:val="000006"/>
          <w:spacing w:val="-10"/>
          <w:w w:val="90"/>
          <w:sz w:val="20"/>
          <w:szCs w:val="20"/>
        </w:rPr>
        <w:t>(**) alla riga “Quota” la percentuale della prestazione svolta (come individuata alla riga precedente).</w:t>
      </w:r>
    </w:p>
    <w:p w14:paraId="4F3387DA" w14:textId="77777777" w:rsidR="00854359" w:rsidRDefault="00854359" w:rsidP="00854359">
      <w:pPr>
        <w:pStyle w:val="Corpotesto"/>
        <w:rPr>
          <w:rFonts w:ascii="Calibri" w:hAnsi="Calibri"/>
          <w:sz w:val="22"/>
        </w:rPr>
      </w:pPr>
    </w:p>
    <w:p w14:paraId="14325111" w14:textId="77777777" w:rsidR="000B2B95" w:rsidRPr="00D40D03" w:rsidRDefault="000B2B95" w:rsidP="00854359">
      <w:pPr>
        <w:pStyle w:val="Corpotesto"/>
        <w:rPr>
          <w:rFonts w:ascii="Calibri" w:hAnsi="Calibri"/>
          <w:sz w:val="22"/>
        </w:rPr>
      </w:pPr>
    </w:p>
    <w:p w14:paraId="06EF8BC4" w14:textId="7D823397" w:rsidR="00854359" w:rsidRDefault="00854359" w:rsidP="00854359">
      <w:pPr>
        <w:pStyle w:val="Corpotesto"/>
        <w:ind w:left="284" w:hanging="284"/>
        <w:rPr>
          <w:noProof/>
          <w:position w:val="-3"/>
        </w:rPr>
      </w:pPr>
      <w:r>
        <w:rPr>
          <w:noProof/>
          <w:position w:val="-3"/>
        </w:rPr>
        <mc:AlternateContent>
          <mc:Choice Requires="wpg">
            <w:drawing>
              <wp:inline distT="0" distB="0" distL="0" distR="0" wp14:anchorId="7CB21C42" wp14:editId="57F300F8">
                <wp:extent cx="135890" cy="135890"/>
                <wp:effectExtent l="0" t="0" r="0" b="0"/>
                <wp:docPr id="119" name="Group 1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120" name="Rectangle 12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756EF8C8" id="Group 12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">
                <v:rect id="Rectangle 12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" filled="f" strokecolor="#000006" strokeweight=".25397mm">
                  <v:path arrowok="t"/>
                </v:rect>
                <w10:anchorlock/>
              </v:group>
            </w:pict>
          </mc:Fallback>
        </mc:AlternateContent>
      </w:r>
      <w:r>
        <w:rPr>
          <w:noProof/>
          <w:position w:val="-3"/>
        </w:rPr>
        <w:t xml:space="preserve"> </w:t>
      </w:r>
      <w:r w:rsidRPr="00745BB3">
        <w:rPr>
          <w:noProof/>
          <w:position w:val="-3"/>
        </w:rPr>
        <w:t xml:space="preserve">capogruppo di consorzio ordinario di concorrenti di cui all’art. 2602 c.c. (art. </w:t>
      </w:r>
      <w:r w:rsidR="00C46FFD">
        <w:rPr>
          <w:noProof/>
          <w:position w:val="-3"/>
        </w:rPr>
        <w:t>6</w:t>
      </w:r>
      <w:r w:rsidRPr="00745BB3">
        <w:rPr>
          <w:noProof/>
          <w:position w:val="-3"/>
        </w:rPr>
        <w:t xml:space="preserve">5 comma 2 lett. </w:t>
      </w:r>
      <w:r w:rsidR="00C46FFD">
        <w:rPr>
          <w:noProof/>
          <w:position w:val="-3"/>
        </w:rPr>
        <w:t>f</w:t>
      </w:r>
      <w:r w:rsidRPr="00745BB3">
        <w:rPr>
          <w:noProof/>
          <w:position w:val="-3"/>
        </w:rPr>
        <w:t xml:space="preserve">)  del </w:t>
      </w:r>
      <w:r>
        <w:rPr>
          <w:noProof/>
          <w:position w:val="-3"/>
        </w:rPr>
        <w:t>d</w:t>
      </w:r>
      <w:r w:rsidRPr="00745BB3">
        <w:rPr>
          <w:noProof/>
          <w:position w:val="-3"/>
        </w:rPr>
        <w:t xml:space="preserve">.lgs. </w:t>
      </w:r>
      <w:r w:rsidR="00C46FFD">
        <w:rPr>
          <w:noProof/>
          <w:position w:val="-3"/>
        </w:rPr>
        <w:t>36</w:t>
      </w:r>
      <w:r w:rsidRPr="00745BB3">
        <w:rPr>
          <w:noProof/>
          <w:position w:val="-3"/>
        </w:rPr>
        <w:t>/20</w:t>
      </w:r>
      <w:r w:rsidR="00C46FFD">
        <w:rPr>
          <w:noProof/>
          <w:position w:val="-3"/>
        </w:rPr>
        <w:t>23</w:t>
      </w:r>
      <w:r w:rsidRPr="00745BB3">
        <w:rPr>
          <w:noProof/>
          <w:position w:val="-3"/>
        </w:rPr>
        <w:t>)</w:t>
      </w:r>
    </w:p>
    <w:tbl>
      <w:tblPr>
        <w:tblStyle w:val="Grigliatabella"/>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tblGrid>
      <w:tr w:rsidR="00854359" w14:paraId="3B4CB52C" w14:textId="77777777" w:rsidTr="00752E6A">
        <w:trPr>
          <w:trHeight w:val="340"/>
        </w:trPr>
        <w:tc>
          <w:tcPr>
            <w:tcW w:w="2127" w:type="dxa"/>
            <w:vAlign w:val="center"/>
          </w:tcPr>
          <w:p w14:paraId="2ED1A250" w14:textId="77777777" w:rsidR="00854359" w:rsidRDefault="00854359" w:rsidP="00752E6A">
            <w:pPr>
              <w:pStyle w:val="Corpotesto"/>
              <w:rPr>
                <w:noProof/>
                <w:position w:val="-3"/>
              </w:rPr>
            </w:pPr>
            <w:r>
              <w:rPr>
                <w:noProof/>
                <w:position w:val="-3"/>
              </w:rPr>
              <mc:AlternateContent>
                <mc:Choice Requires="wpg">
                  <w:drawing>
                    <wp:inline distT="0" distB="0" distL="0" distR="0" wp14:anchorId="207900A3" wp14:editId="5D1A3F2F">
                      <wp:extent cx="135890" cy="135890"/>
                      <wp:effectExtent l="0" t="0" r="0" b="0"/>
                      <wp:docPr id="117" name="Group 1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118" name="Rectangle 119"/>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36CE3B95" id="Group 118"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">
                      <v:rect id="Rectangle 119"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" filled="f" strokecolor="#000006" strokeweight=".25397mm">
                        <v:path arrowok="t"/>
                      </v:rect>
                      <w10:anchorlock/>
                    </v:group>
                  </w:pict>
                </mc:Fallback>
              </mc:AlternateContent>
            </w:r>
            <w:r w:rsidRPr="00745BB3">
              <w:rPr>
                <w:noProof/>
                <w:position w:val="-3"/>
              </w:rPr>
              <w:t xml:space="preserve"> </w:t>
            </w:r>
            <w:r>
              <w:rPr>
                <w:noProof/>
                <w:position w:val="-3"/>
              </w:rPr>
              <w:t>già costituito</w:t>
            </w:r>
          </w:p>
        </w:tc>
      </w:tr>
      <w:tr w:rsidR="00854359" w14:paraId="10AC9104" w14:textId="77777777" w:rsidTr="00752E6A">
        <w:trPr>
          <w:trHeight w:val="340"/>
        </w:trPr>
        <w:tc>
          <w:tcPr>
            <w:tcW w:w="2127" w:type="dxa"/>
            <w:vAlign w:val="center"/>
          </w:tcPr>
          <w:p w14:paraId="08CF3839" w14:textId="77777777" w:rsidR="00854359" w:rsidRDefault="00854359" w:rsidP="00752E6A">
            <w:pPr>
              <w:pStyle w:val="Corpotesto"/>
              <w:rPr>
                <w:noProof/>
                <w:position w:val="-3"/>
              </w:rPr>
            </w:pPr>
            <w:r>
              <w:rPr>
                <w:noProof/>
                <w:position w:val="-3"/>
              </w:rPr>
              <mc:AlternateContent>
                <mc:Choice Requires="wpg">
                  <w:drawing>
                    <wp:inline distT="0" distB="0" distL="0" distR="0" wp14:anchorId="52F6E356" wp14:editId="647C3E58">
                      <wp:extent cx="135890" cy="135890"/>
                      <wp:effectExtent l="0" t="0" r="0" b="0"/>
                      <wp:docPr id="115" name="Group 1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116" name="Rectangle 117"/>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08B0D761" id="Group 116"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">
                      <v:rect id="Rectangle 117"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" filled="f" strokecolor="#000006" strokeweight=".25397mm">
                        <v:path arrowok="t"/>
                      </v:rect>
                      <w10:anchorlock/>
                    </v:group>
                  </w:pict>
                </mc:Fallback>
              </mc:AlternateContent>
            </w:r>
            <w:r w:rsidRPr="00745BB3">
              <w:rPr>
                <w:noProof/>
                <w:position w:val="-3"/>
              </w:rPr>
              <w:t xml:space="preserve"> </w:t>
            </w:r>
            <w:r>
              <w:rPr>
                <w:noProof/>
                <w:position w:val="-3"/>
              </w:rPr>
              <w:t>da costituire</w:t>
            </w:r>
          </w:p>
        </w:tc>
      </w:tr>
    </w:tbl>
    <w:p w14:paraId="474403AB" w14:textId="77777777" w:rsidR="00854359" w:rsidRPr="00D40D03" w:rsidRDefault="00854359" w:rsidP="00854359">
      <w:pPr>
        <w:pStyle w:val="Corpotesto"/>
        <w:ind w:left="284"/>
        <w:rPr>
          <w:rFonts w:ascii="Calibri" w:hAnsi="Calibri"/>
          <w:sz w:val="22"/>
        </w:rPr>
      </w:pPr>
      <w:r w:rsidRPr="00D40D03">
        <w:rPr>
          <w:rFonts w:ascii="Calibri" w:hAnsi="Calibri"/>
          <w:sz w:val="22"/>
        </w:rPr>
        <w:t>composto da:</w:t>
      </w:r>
    </w:p>
    <w:tbl>
      <w:tblPr>
        <w:tblStyle w:val="TableNormal"/>
        <w:tblW w:w="10065" w:type="dxa"/>
        <w:tblInd w:w="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4820"/>
        <w:gridCol w:w="5245"/>
      </w:tblGrid>
      <w:tr w:rsidR="00C46FFD" w:rsidRPr="00D40D03" w14:paraId="0ACF79FA" w14:textId="77777777" w:rsidTr="000B2B95">
        <w:trPr>
          <w:trHeight w:val="340"/>
        </w:trPr>
        <w:tc>
          <w:tcPr>
            <w:tcW w:w="4820" w:type="dxa"/>
            <w:vAlign w:val="center"/>
          </w:tcPr>
          <w:p w14:paraId="174DA053" w14:textId="77777777" w:rsidR="00C46FFD" w:rsidRPr="00D40D03" w:rsidRDefault="00C46FFD" w:rsidP="00C46FFD">
            <w:pPr>
              <w:pStyle w:val="TableParagraph"/>
              <w:spacing w:before="52" w:line="235" w:lineRule="auto"/>
              <w:ind w:hanging="1"/>
              <w:jc w:val="center"/>
              <w:rPr>
                <w:rFonts w:ascii="Calibri" w:hAnsi="Calibri"/>
              </w:rPr>
            </w:pPr>
            <w:r w:rsidRPr="00D40D03">
              <w:rPr>
                <w:rFonts w:ascii="Calibri" w:hAnsi="Calibri"/>
              </w:rPr>
              <w:t>Capogruppo/Consorziati (codice fiscale, P. IVA, denominazione, indirizzo)</w:t>
            </w:r>
          </w:p>
        </w:tc>
        <w:tc>
          <w:tcPr>
            <w:tcW w:w="5245" w:type="dxa"/>
            <w:vAlign w:val="center"/>
          </w:tcPr>
          <w:p w14:paraId="695348D6" w14:textId="77777777" w:rsidR="00C46FFD" w:rsidRDefault="00C46FFD" w:rsidP="00C46FFD">
            <w:pPr>
              <w:pStyle w:val="TableParagraph"/>
              <w:spacing w:line="232" w:lineRule="auto"/>
              <w:jc w:val="center"/>
              <w:rPr>
                <w:rFonts w:ascii="Calibri" w:hAnsi="Calibri"/>
              </w:rPr>
            </w:pPr>
            <w:r w:rsidRPr="00D40D03">
              <w:rPr>
                <w:rFonts w:ascii="Calibri" w:hAnsi="Calibri"/>
              </w:rPr>
              <w:t>Categoria di lavori da eseguire e relativa percentuale</w:t>
            </w:r>
          </w:p>
          <w:p w14:paraId="29ADC79C" w14:textId="3B1E2497" w:rsidR="00C46FFD" w:rsidRPr="00D40D03" w:rsidRDefault="00C46FFD" w:rsidP="00C46FFD">
            <w:pPr>
              <w:pStyle w:val="TableParagraph"/>
              <w:spacing w:line="232" w:lineRule="auto"/>
              <w:jc w:val="center"/>
              <w:rPr>
                <w:rFonts w:ascii="Calibri" w:hAnsi="Calibri"/>
              </w:rPr>
            </w:pPr>
            <w:r w:rsidRPr="00D40D03">
              <w:rPr>
                <w:rFonts w:ascii="Calibri" w:hAnsi="Calibri"/>
              </w:rPr>
              <w:t xml:space="preserve">(art. </w:t>
            </w:r>
            <w:r>
              <w:rPr>
                <w:rFonts w:ascii="Calibri" w:hAnsi="Calibri"/>
              </w:rPr>
              <w:t>6</w:t>
            </w:r>
            <w:r w:rsidRPr="00D40D03">
              <w:rPr>
                <w:rFonts w:ascii="Calibri" w:hAnsi="Calibri"/>
              </w:rPr>
              <w:t xml:space="preserve">8 comma </w:t>
            </w:r>
            <w:r>
              <w:rPr>
                <w:rFonts w:ascii="Calibri" w:hAnsi="Calibri"/>
              </w:rPr>
              <w:t>2</w:t>
            </w:r>
            <w:r w:rsidRPr="00D40D03">
              <w:rPr>
                <w:rFonts w:ascii="Calibri" w:hAnsi="Calibri"/>
              </w:rPr>
              <w:t xml:space="preserve"> d.lgs. </w:t>
            </w:r>
            <w:r>
              <w:rPr>
                <w:rFonts w:ascii="Calibri" w:hAnsi="Calibri"/>
              </w:rPr>
              <w:t>36</w:t>
            </w:r>
            <w:r w:rsidRPr="00D40D03">
              <w:rPr>
                <w:rFonts w:ascii="Calibri" w:hAnsi="Calibri"/>
              </w:rPr>
              <w:t>/20</w:t>
            </w:r>
            <w:r>
              <w:rPr>
                <w:rFonts w:ascii="Calibri" w:hAnsi="Calibri"/>
              </w:rPr>
              <w:t>23</w:t>
            </w:r>
            <w:r w:rsidRPr="00D40D03">
              <w:rPr>
                <w:rFonts w:ascii="Calibri" w:hAnsi="Calibri"/>
              </w:rPr>
              <w:t>)</w:t>
            </w:r>
          </w:p>
        </w:tc>
      </w:tr>
      <w:tr w:rsidR="00C46FFD" w:rsidRPr="00D40D03" w14:paraId="5F99EFEE" w14:textId="77777777" w:rsidTr="000B2B95">
        <w:trPr>
          <w:trHeight w:val="340"/>
        </w:trPr>
        <w:tc>
          <w:tcPr>
            <w:tcW w:w="4820" w:type="dxa"/>
          </w:tcPr>
          <w:p w14:paraId="5487182D" w14:textId="77777777" w:rsidR="00C46FFD" w:rsidRPr="00D40D03" w:rsidRDefault="00C46FFD" w:rsidP="00C46FFD">
            <w:pPr>
              <w:pStyle w:val="TableParagraph"/>
              <w:rPr>
                <w:rFonts w:ascii="Calibri" w:hAnsi="Calibri"/>
              </w:rPr>
            </w:pPr>
          </w:p>
        </w:tc>
        <w:tc>
          <w:tcPr>
            <w:tcW w:w="5245" w:type="dxa"/>
          </w:tcPr>
          <w:p w14:paraId="5DB76491" w14:textId="77777777" w:rsidR="00C46FFD" w:rsidRPr="00D40D03" w:rsidRDefault="00C46FFD" w:rsidP="00C46FFD">
            <w:pPr>
              <w:pStyle w:val="TableParagraph"/>
              <w:rPr>
                <w:rFonts w:ascii="Calibri" w:hAnsi="Calibri"/>
              </w:rPr>
            </w:pPr>
          </w:p>
        </w:tc>
      </w:tr>
      <w:tr w:rsidR="00C46FFD" w:rsidRPr="00D40D03" w14:paraId="0D24EA41" w14:textId="77777777" w:rsidTr="000B2B95">
        <w:trPr>
          <w:trHeight w:val="340"/>
        </w:trPr>
        <w:tc>
          <w:tcPr>
            <w:tcW w:w="4820" w:type="dxa"/>
          </w:tcPr>
          <w:p w14:paraId="2F9674D3" w14:textId="77777777" w:rsidR="00C46FFD" w:rsidRPr="00D40D03" w:rsidRDefault="00C46FFD" w:rsidP="00C46FFD">
            <w:pPr>
              <w:pStyle w:val="TableParagraph"/>
              <w:rPr>
                <w:rFonts w:ascii="Calibri" w:hAnsi="Calibri"/>
              </w:rPr>
            </w:pPr>
          </w:p>
        </w:tc>
        <w:tc>
          <w:tcPr>
            <w:tcW w:w="5245" w:type="dxa"/>
          </w:tcPr>
          <w:p w14:paraId="3A0C83B1" w14:textId="77777777" w:rsidR="00C46FFD" w:rsidRPr="00D40D03" w:rsidRDefault="00C46FFD" w:rsidP="00C46FFD">
            <w:pPr>
              <w:pStyle w:val="TableParagraph"/>
              <w:rPr>
                <w:rFonts w:ascii="Calibri" w:hAnsi="Calibri"/>
              </w:rPr>
            </w:pPr>
          </w:p>
        </w:tc>
      </w:tr>
      <w:tr w:rsidR="00C46FFD" w:rsidRPr="00D40D03" w14:paraId="24604C6E" w14:textId="77777777" w:rsidTr="000B2B95">
        <w:trPr>
          <w:trHeight w:val="340"/>
        </w:trPr>
        <w:tc>
          <w:tcPr>
            <w:tcW w:w="4820" w:type="dxa"/>
          </w:tcPr>
          <w:p w14:paraId="5C3B87FE" w14:textId="77777777" w:rsidR="00C46FFD" w:rsidRPr="00D40D03" w:rsidRDefault="00C46FFD" w:rsidP="00C46FFD">
            <w:pPr>
              <w:pStyle w:val="TableParagraph"/>
              <w:rPr>
                <w:rFonts w:ascii="Calibri" w:hAnsi="Calibri"/>
              </w:rPr>
            </w:pPr>
          </w:p>
        </w:tc>
        <w:tc>
          <w:tcPr>
            <w:tcW w:w="5245" w:type="dxa"/>
          </w:tcPr>
          <w:p w14:paraId="72DD06F1" w14:textId="77777777" w:rsidR="00C46FFD" w:rsidRPr="00D40D03" w:rsidRDefault="00C46FFD" w:rsidP="00C46FFD">
            <w:pPr>
              <w:pStyle w:val="TableParagraph"/>
              <w:rPr>
                <w:rFonts w:ascii="Calibri" w:hAnsi="Calibri"/>
              </w:rPr>
            </w:pPr>
          </w:p>
        </w:tc>
      </w:tr>
    </w:tbl>
    <w:p w14:paraId="1D60DBA0" w14:textId="77777777" w:rsidR="00854359" w:rsidRDefault="00854359" w:rsidP="00854359">
      <w:pPr>
        <w:pStyle w:val="Corpotesto"/>
        <w:spacing w:before="9"/>
        <w:rPr>
          <w:rFonts w:ascii="Calibri" w:hAnsi="Calibri"/>
          <w:sz w:val="22"/>
        </w:rPr>
      </w:pPr>
    </w:p>
    <w:p w14:paraId="27D63D6D" w14:textId="22C1112B" w:rsidR="00854359" w:rsidRDefault="00854359" w:rsidP="00854359">
      <w:pPr>
        <w:pStyle w:val="Corpotesto"/>
        <w:ind w:left="284" w:hanging="284"/>
        <w:rPr>
          <w:noProof/>
          <w:position w:val="-3"/>
        </w:rPr>
      </w:pPr>
      <w:r>
        <w:rPr>
          <w:noProof/>
          <w:position w:val="-3"/>
        </w:rPr>
        <mc:AlternateContent>
          <mc:Choice Requires="wpg">
            <w:drawing>
              <wp:inline distT="0" distB="0" distL="0" distR="0" wp14:anchorId="0D70A996" wp14:editId="36269D62">
                <wp:extent cx="135890" cy="135890"/>
                <wp:effectExtent l="0" t="0" r="0" b="0"/>
                <wp:docPr id="113" name="Group 1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114" name="Rectangle 115"/>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1328503E" id="Group 114"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">
                <v:rect id="Rectangle 115"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" filled="f" strokecolor="#000006" strokeweight=".25397mm">
                  <v:path arrowok="t"/>
                </v:rect>
                <w10:anchorlock/>
              </v:group>
            </w:pict>
          </mc:Fallback>
        </mc:AlternateContent>
      </w:r>
      <w:r>
        <w:rPr>
          <w:noProof/>
          <w:position w:val="-3"/>
        </w:rPr>
        <w:t xml:space="preserve"> </w:t>
      </w:r>
      <w:r w:rsidRPr="00745BB3">
        <w:rPr>
          <w:noProof/>
          <w:position w:val="-3"/>
        </w:rPr>
        <w:t xml:space="preserve">consorziato di consorzio ordinario di concorrenti di cui all’art. 2602 c.c. (art. 45 comma 2 lett. </w:t>
      </w:r>
      <w:r w:rsidR="00C46FFD">
        <w:rPr>
          <w:noProof/>
          <w:position w:val="-3"/>
        </w:rPr>
        <w:t>f</w:t>
      </w:r>
      <w:r w:rsidRPr="00745BB3">
        <w:rPr>
          <w:noProof/>
          <w:position w:val="-3"/>
        </w:rPr>
        <w:t xml:space="preserve">) del  </w:t>
      </w:r>
      <w:r w:rsidR="00C46FFD">
        <w:rPr>
          <w:noProof/>
          <w:position w:val="-3"/>
        </w:rPr>
        <w:t>d</w:t>
      </w:r>
      <w:r w:rsidRPr="00745BB3">
        <w:rPr>
          <w:noProof/>
          <w:position w:val="-3"/>
        </w:rPr>
        <w:t xml:space="preserve">.lgs. </w:t>
      </w:r>
      <w:r w:rsidR="00C46FFD">
        <w:rPr>
          <w:noProof/>
          <w:position w:val="-3"/>
        </w:rPr>
        <w:t>36</w:t>
      </w:r>
      <w:r w:rsidRPr="00745BB3">
        <w:rPr>
          <w:noProof/>
          <w:position w:val="-3"/>
        </w:rPr>
        <w:t>/20</w:t>
      </w:r>
      <w:r w:rsidR="00C46FFD">
        <w:rPr>
          <w:noProof/>
          <w:position w:val="-3"/>
        </w:rPr>
        <w:t>23</w:t>
      </w:r>
      <w:r w:rsidRPr="00745BB3">
        <w:rPr>
          <w:noProof/>
          <w:position w:val="-3"/>
        </w:rPr>
        <w:t>)</w:t>
      </w:r>
    </w:p>
    <w:p w14:paraId="60FF5031" w14:textId="77777777" w:rsidR="00854359" w:rsidRPr="00745BB3" w:rsidRDefault="00854359" w:rsidP="00854359">
      <w:pPr>
        <w:pStyle w:val="Corpotesto"/>
        <w:ind w:left="284"/>
        <w:rPr>
          <w:noProof/>
          <w:position w:val="-3"/>
        </w:rPr>
      </w:pPr>
      <w:r w:rsidRPr="00745BB3">
        <w:rPr>
          <w:noProof/>
          <w:position w:val="-3"/>
        </w:rPr>
        <w:t>composto da:</w:t>
      </w:r>
    </w:p>
    <w:tbl>
      <w:tblPr>
        <w:tblStyle w:val="TableNormal"/>
        <w:tblW w:w="10065" w:type="dxa"/>
        <w:tblInd w:w="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4820"/>
        <w:gridCol w:w="5245"/>
      </w:tblGrid>
      <w:tr w:rsidR="00854359" w:rsidRPr="00D40D03" w14:paraId="7A44078B" w14:textId="77777777" w:rsidTr="000B2B95">
        <w:trPr>
          <w:trHeight w:val="340"/>
        </w:trPr>
        <w:tc>
          <w:tcPr>
            <w:tcW w:w="4820" w:type="dxa"/>
            <w:vAlign w:val="center"/>
          </w:tcPr>
          <w:p w14:paraId="3DB46096" w14:textId="77777777" w:rsidR="00854359" w:rsidRPr="00D40D03" w:rsidRDefault="00854359" w:rsidP="00C46FFD">
            <w:pPr>
              <w:pStyle w:val="TableParagraph"/>
              <w:spacing w:before="52" w:line="235" w:lineRule="auto"/>
              <w:ind w:hanging="1"/>
              <w:jc w:val="center"/>
              <w:rPr>
                <w:rFonts w:ascii="Calibri" w:hAnsi="Calibri"/>
              </w:rPr>
            </w:pPr>
            <w:r w:rsidRPr="00D40D03">
              <w:rPr>
                <w:rFonts w:ascii="Calibri" w:hAnsi="Calibri"/>
              </w:rPr>
              <w:t>Capogruppo/Consorziati (codice fiscale, P. IVA, denominazione, indirizzo)</w:t>
            </w:r>
          </w:p>
        </w:tc>
        <w:tc>
          <w:tcPr>
            <w:tcW w:w="5245" w:type="dxa"/>
            <w:vAlign w:val="center"/>
          </w:tcPr>
          <w:p w14:paraId="1382371B" w14:textId="77777777" w:rsidR="00C46FFD" w:rsidRDefault="00C46FFD" w:rsidP="00C46FFD">
            <w:pPr>
              <w:pStyle w:val="TableParagraph"/>
              <w:spacing w:line="232" w:lineRule="auto"/>
              <w:jc w:val="center"/>
              <w:rPr>
                <w:rFonts w:ascii="Calibri" w:hAnsi="Calibri"/>
              </w:rPr>
            </w:pPr>
            <w:r w:rsidRPr="00D40D03">
              <w:rPr>
                <w:rFonts w:ascii="Calibri" w:hAnsi="Calibri"/>
              </w:rPr>
              <w:t>Categoria di lavori da eseguire e relativa percentuale</w:t>
            </w:r>
          </w:p>
          <w:p w14:paraId="71C6FF7B" w14:textId="0588D5B6" w:rsidR="00854359" w:rsidRPr="00D40D03" w:rsidRDefault="00C46FFD" w:rsidP="00C46FFD">
            <w:pPr>
              <w:pStyle w:val="TableParagraph"/>
              <w:spacing w:line="232" w:lineRule="auto"/>
              <w:jc w:val="center"/>
              <w:rPr>
                <w:rFonts w:ascii="Calibri" w:hAnsi="Calibri"/>
              </w:rPr>
            </w:pPr>
            <w:r w:rsidRPr="00D40D03">
              <w:rPr>
                <w:rFonts w:ascii="Calibri" w:hAnsi="Calibri"/>
              </w:rPr>
              <w:t xml:space="preserve">(art. </w:t>
            </w:r>
            <w:r>
              <w:rPr>
                <w:rFonts w:ascii="Calibri" w:hAnsi="Calibri"/>
              </w:rPr>
              <w:t>6</w:t>
            </w:r>
            <w:r w:rsidRPr="00D40D03">
              <w:rPr>
                <w:rFonts w:ascii="Calibri" w:hAnsi="Calibri"/>
              </w:rPr>
              <w:t xml:space="preserve">8 comma </w:t>
            </w:r>
            <w:r>
              <w:rPr>
                <w:rFonts w:ascii="Calibri" w:hAnsi="Calibri"/>
              </w:rPr>
              <w:t>2</w:t>
            </w:r>
            <w:r w:rsidRPr="00D40D03">
              <w:rPr>
                <w:rFonts w:ascii="Calibri" w:hAnsi="Calibri"/>
              </w:rPr>
              <w:t xml:space="preserve"> d.lgs. </w:t>
            </w:r>
            <w:r>
              <w:rPr>
                <w:rFonts w:ascii="Calibri" w:hAnsi="Calibri"/>
              </w:rPr>
              <w:t>36</w:t>
            </w:r>
            <w:r w:rsidRPr="00D40D03">
              <w:rPr>
                <w:rFonts w:ascii="Calibri" w:hAnsi="Calibri"/>
              </w:rPr>
              <w:t>/20</w:t>
            </w:r>
            <w:r>
              <w:rPr>
                <w:rFonts w:ascii="Calibri" w:hAnsi="Calibri"/>
              </w:rPr>
              <w:t>23</w:t>
            </w:r>
            <w:r w:rsidRPr="00D40D03">
              <w:rPr>
                <w:rFonts w:ascii="Calibri" w:hAnsi="Calibri"/>
              </w:rPr>
              <w:t>)</w:t>
            </w:r>
          </w:p>
        </w:tc>
      </w:tr>
      <w:tr w:rsidR="00854359" w:rsidRPr="00D40D03" w14:paraId="70B9FAD0" w14:textId="77777777" w:rsidTr="000B2B95">
        <w:trPr>
          <w:trHeight w:val="340"/>
        </w:trPr>
        <w:tc>
          <w:tcPr>
            <w:tcW w:w="4820" w:type="dxa"/>
          </w:tcPr>
          <w:p w14:paraId="1EE25510" w14:textId="77777777" w:rsidR="00854359" w:rsidRPr="00D40D03" w:rsidRDefault="00854359" w:rsidP="00752E6A">
            <w:pPr>
              <w:pStyle w:val="TableParagraph"/>
              <w:rPr>
                <w:rFonts w:ascii="Calibri" w:hAnsi="Calibri"/>
              </w:rPr>
            </w:pPr>
          </w:p>
        </w:tc>
        <w:tc>
          <w:tcPr>
            <w:tcW w:w="5245" w:type="dxa"/>
          </w:tcPr>
          <w:p w14:paraId="6BE5FA23" w14:textId="77777777" w:rsidR="00854359" w:rsidRPr="00D40D03" w:rsidRDefault="00854359" w:rsidP="00752E6A">
            <w:pPr>
              <w:pStyle w:val="TableParagraph"/>
              <w:rPr>
                <w:rFonts w:ascii="Calibri" w:hAnsi="Calibri"/>
              </w:rPr>
            </w:pPr>
          </w:p>
        </w:tc>
      </w:tr>
      <w:tr w:rsidR="00854359" w:rsidRPr="00D40D03" w14:paraId="0FCA9C3F" w14:textId="77777777" w:rsidTr="000B2B95">
        <w:trPr>
          <w:trHeight w:val="340"/>
        </w:trPr>
        <w:tc>
          <w:tcPr>
            <w:tcW w:w="4820" w:type="dxa"/>
          </w:tcPr>
          <w:p w14:paraId="29D7DF32" w14:textId="77777777" w:rsidR="00854359" w:rsidRPr="00D40D03" w:rsidRDefault="00854359" w:rsidP="00752E6A">
            <w:pPr>
              <w:pStyle w:val="TableParagraph"/>
              <w:rPr>
                <w:rFonts w:ascii="Calibri" w:hAnsi="Calibri"/>
              </w:rPr>
            </w:pPr>
          </w:p>
        </w:tc>
        <w:tc>
          <w:tcPr>
            <w:tcW w:w="5245" w:type="dxa"/>
          </w:tcPr>
          <w:p w14:paraId="599A4EB7" w14:textId="77777777" w:rsidR="00854359" w:rsidRPr="00D40D03" w:rsidRDefault="00854359" w:rsidP="00752E6A">
            <w:pPr>
              <w:pStyle w:val="TableParagraph"/>
              <w:rPr>
                <w:rFonts w:ascii="Calibri" w:hAnsi="Calibri"/>
              </w:rPr>
            </w:pPr>
          </w:p>
        </w:tc>
      </w:tr>
      <w:tr w:rsidR="00854359" w:rsidRPr="00D40D03" w14:paraId="1B8C0900" w14:textId="77777777" w:rsidTr="000B2B95">
        <w:trPr>
          <w:trHeight w:val="340"/>
        </w:trPr>
        <w:tc>
          <w:tcPr>
            <w:tcW w:w="4820" w:type="dxa"/>
          </w:tcPr>
          <w:p w14:paraId="6AD8E797" w14:textId="77777777" w:rsidR="00854359" w:rsidRPr="00D40D03" w:rsidRDefault="00854359" w:rsidP="00752E6A">
            <w:pPr>
              <w:pStyle w:val="TableParagraph"/>
              <w:rPr>
                <w:rFonts w:ascii="Calibri" w:hAnsi="Calibri"/>
              </w:rPr>
            </w:pPr>
          </w:p>
        </w:tc>
        <w:tc>
          <w:tcPr>
            <w:tcW w:w="5245" w:type="dxa"/>
          </w:tcPr>
          <w:p w14:paraId="1E39695E" w14:textId="77777777" w:rsidR="00854359" w:rsidRPr="00D40D03" w:rsidRDefault="00854359" w:rsidP="00752E6A">
            <w:pPr>
              <w:pStyle w:val="TableParagraph"/>
              <w:rPr>
                <w:rFonts w:ascii="Calibri" w:hAnsi="Calibri"/>
              </w:rPr>
            </w:pPr>
          </w:p>
        </w:tc>
      </w:tr>
    </w:tbl>
    <w:p w14:paraId="66421446" w14:textId="77777777" w:rsidR="00854359" w:rsidRDefault="00854359" w:rsidP="00854359">
      <w:pPr>
        <w:pStyle w:val="Corpotesto"/>
        <w:spacing w:before="4"/>
        <w:rPr>
          <w:rFonts w:ascii="Calibri" w:hAnsi="Calibri"/>
          <w:sz w:val="22"/>
        </w:rPr>
      </w:pPr>
    </w:p>
    <w:p w14:paraId="1010A204" w14:textId="77777777" w:rsidR="00854359" w:rsidRPr="00D40D03" w:rsidRDefault="00854359" w:rsidP="00854359">
      <w:pPr>
        <w:pStyle w:val="Corpotesto"/>
        <w:spacing w:before="4"/>
        <w:rPr>
          <w:rFonts w:ascii="Calibri" w:hAnsi="Calibri"/>
          <w:sz w:val="22"/>
        </w:rPr>
      </w:pPr>
    </w:p>
    <w:p w14:paraId="69242C19" w14:textId="22EA8A2B" w:rsidR="00854359" w:rsidRPr="00747BED" w:rsidRDefault="00854359" w:rsidP="00854359">
      <w:pPr>
        <w:pStyle w:val="Corpotesto"/>
        <w:ind w:left="284" w:hanging="284"/>
        <w:rPr>
          <w:noProof/>
          <w:position w:val="-3"/>
        </w:rPr>
      </w:pPr>
      <w:r>
        <w:rPr>
          <w:noProof/>
          <w:position w:val="-3"/>
        </w:rPr>
        <mc:AlternateContent>
          <mc:Choice Requires="wpg">
            <w:drawing>
              <wp:inline distT="0" distB="0" distL="0" distR="0" wp14:anchorId="027093CB" wp14:editId="33E28865">
                <wp:extent cx="135890" cy="135890"/>
                <wp:effectExtent l="0" t="0" r="0" b="0"/>
                <wp:docPr id="111" name="Group 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112" name="Rectangle 113"/>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2CC451EA" id="Group 112"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">
                <v:rect id="Rectangle 113"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" filled="f" strokecolor="#000006" strokeweight=".25397mm">
                  <v:path arrowok="t"/>
                </v:rect>
                <w10:anchorlock/>
              </v:group>
            </w:pict>
          </mc:Fallback>
        </mc:AlternateContent>
      </w:r>
      <w:r>
        <w:rPr>
          <w:noProof/>
          <w:position w:val="-3"/>
        </w:rPr>
        <w:t xml:space="preserve"> </w:t>
      </w:r>
      <w:r w:rsidRPr="00747BED">
        <w:rPr>
          <w:noProof/>
          <w:position w:val="-3"/>
        </w:rPr>
        <w:t>aggregazione di imprese aderenti al contratt</w:t>
      </w:r>
      <w:r w:rsidR="00C46FFD">
        <w:rPr>
          <w:noProof/>
          <w:position w:val="-3"/>
        </w:rPr>
        <w:t>o</w:t>
      </w:r>
      <w:r w:rsidRPr="00747BED">
        <w:rPr>
          <w:noProof/>
          <w:position w:val="-3"/>
        </w:rPr>
        <w:t xml:space="preserve"> di rete ai sensi </w:t>
      </w:r>
      <w:r w:rsidR="00C46FFD" w:rsidRPr="00C46FFD">
        <w:rPr>
          <w:noProof/>
          <w:position w:val="-3"/>
        </w:rPr>
        <w:t>dell'articolo 3, comma 4-ter, del decreto-legge 10 febbraio 2009, n. 5, convertito, con modificazioni, dalla legge 9 aprile 2009, n. 33</w:t>
      </w:r>
      <w:r w:rsidRPr="00747BED">
        <w:rPr>
          <w:noProof/>
          <w:position w:val="-3"/>
        </w:rPr>
        <w:t xml:space="preserve"> (art. </w:t>
      </w:r>
      <w:r w:rsidR="00C46FFD">
        <w:rPr>
          <w:noProof/>
          <w:position w:val="-3"/>
        </w:rPr>
        <w:t>6</w:t>
      </w:r>
      <w:r w:rsidRPr="00747BED">
        <w:rPr>
          <w:noProof/>
          <w:position w:val="-3"/>
        </w:rPr>
        <w:t xml:space="preserve">5 comma 2 lett. </w:t>
      </w:r>
      <w:r w:rsidR="00C46FFD">
        <w:rPr>
          <w:noProof/>
          <w:position w:val="-3"/>
        </w:rPr>
        <w:t>g</w:t>
      </w:r>
      <w:r w:rsidRPr="00747BED">
        <w:rPr>
          <w:noProof/>
          <w:position w:val="-3"/>
        </w:rPr>
        <w:t xml:space="preserve">) del </w:t>
      </w:r>
      <w:r>
        <w:rPr>
          <w:noProof/>
          <w:position w:val="-3"/>
        </w:rPr>
        <w:t>d</w:t>
      </w:r>
      <w:r w:rsidRPr="00747BED">
        <w:rPr>
          <w:noProof/>
          <w:position w:val="-3"/>
        </w:rPr>
        <w:t xml:space="preserve">.lgs. </w:t>
      </w:r>
      <w:r w:rsidR="00C46FFD">
        <w:rPr>
          <w:noProof/>
          <w:position w:val="-3"/>
        </w:rPr>
        <w:t>36</w:t>
      </w:r>
      <w:r w:rsidRPr="00747BED">
        <w:rPr>
          <w:noProof/>
          <w:position w:val="-3"/>
        </w:rPr>
        <w:t>/20</w:t>
      </w:r>
      <w:r w:rsidR="00C46FFD">
        <w:rPr>
          <w:noProof/>
          <w:position w:val="-3"/>
        </w:rPr>
        <w:t>23</w:t>
      </w:r>
      <w:r w:rsidRPr="00747BED">
        <w:rPr>
          <w:noProof/>
          <w:position w:val="-3"/>
        </w:rPr>
        <w:t>)</w:t>
      </w:r>
    </w:p>
    <w:p w14:paraId="2BBCA136" w14:textId="77777777" w:rsidR="00854359" w:rsidRDefault="00854359" w:rsidP="00854359">
      <w:pPr>
        <w:pStyle w:val="Corpotesto"/>
        <w:spacing w:before="7"/>
        <w:rPr>
          <w:rFonts w:ascii="Calibri" w:hAnsi="Calibri"/>
          <w:sz w:val="22"/>
        </w:rPr>
      </w:pPr>
    </w:p>
    <w:p w14:paraId="7E815E31" w14:textId="77777777" w:rsidR="00854359" w:rsidRPr="00D40D03" w:rsidRDefault="00854359" w:rsidP="00854359">
      <w:pPr>
        <w:pStyle w:val="Corpotesto"/>
        <w:spacing w:before="7"/>
        <w:rPr>
          <w:rFonts w:ascii="Calibri" w:hAnsi="Calibri"/>
          <w:sz w:val="22"/>
        </w:rPr>
      </w:pPr>
    </w:p>
    <w:p w14:paraId="44078C3D" w14:textId="0FFB8D9C" w:rsidR="00854359" w:rsidRPr="00747BED" w:rsidRDefault="00854359" w:rsidP="00854359">
      <w:pPr>
        <w:pStyle w:val="Corpotesto"/>
        <w:ind w:left="284" w:hanging="284"/>
        <w:rPr>
          <w:noProof/>
          <w:position w:val="-3"/>
        </w:rPr>
      </w:pPr>
      <w:r>
        <w:rPr>
          <w:noProof/>
          <w:position w:val="-3"/>
        </w:rPr>
        <mc:AlternateContent>
          <mc:Choice Requires="wpg">
            <w:drawing>
              <wp:inline distT="0" distB="0" distL="0" distR="0" wp14:anchorId="149766A2" wp14:editId="0F491A77">
                <wp:extent cx="135890" cy="135890"/>
                <wp:effectExtent l="0" t="0" r="0" b="0"/>
                <wp:docPr id="109" name="Group 1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110" name="Rectangle 11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3040684A" id="Group 11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">
                <v:rect id="Rectangle 11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" filled="f" strokecolor="#000006" strokeweight=".25397mm">
                  <v:path arrowok="t"/>
                </v:rect>
                <w10:anchorlock/>
              </v:group>
            </w:pict>
          </mc:Fallback>
        </mc:AlternateContent>
      </w:r>
      <w:r>
        <w:rPr>
          <w:noProof/>
          <w:position w:val="-3"/>
        </w:rPr>
        <w:t xml:space="preserve"> </w:t>
      </w:r>
      <w:r w:rsidRPr="00747BED">
        <w:rPr>
          <w:noProof/>
          <w:position w:val="-3"/>
        </w:rPr>
        <w:t xml:space="preserve">soggetto che ha stipulato il contratto di Gruppo Europeo di Interesse Economico (GEIE) </w:t>
      </w:r>
      <w:r w:rsidR="00C46FFD" w:rsidRPr="00C46FFD">
        <w:rPr>
          <w:noProof/>
          <w:position w:val="-3"/>
        </w:rPr>
        <w:t>ai sensi del decreto legislativo 23 luglio 1991, n. 240</w:t>
      </w:r>
      <w:r w:rsidR="00C46FFD" w:rsidRPr="00747BED">
        <w:rPr>
          <w:noProof/>
          <w:position w:val="-3"/>
        </w:rPr>
        <w:t xml:space="preserve"> </w:t>
      </w:r>
      <w:r w:rsidRPr="00747BED">
        <w:rPr>
          <w:noProof/>
          <w:position w:val="-3"/>
        </w:rPr>
        <w:t xml:space="preserve">(art. 45 comma 2 lett. </w:t>
      </w:r>
      <w:r w:rsidR="00C46FFD">
        <w:rPr>
          <w:noProof/>
          <w:position w:val="-3"/>
        </w:rPr>
        <w:t>h</w:t>
      </w:r>
      <w:r w:rsidRPr="00747BED">
        <w:rPr>
          <w:noProof/>
          <w:position w:val="-3"/>
        </w:rPr>
        <w:t xml:space="preserve">) del </w:t>
      </w:r>
      <w:r>
        <w:rPr>
          <w:noProof/>
          <w:position w:val="-3"/>
        </w:rPr>
        <w:t>d</w:t>
      </w:r>
      <w:r w:rsidRPr="00747BED">
        <w:rPr>
          <w:noProof/>
          <w:position w:val="-3"/>
        </w:rPr>
        <w:t xml:space="preserve">.lgs. </w:t>
      </w:r>
      <w:r w:rsidR="00C46FFD">
        <w:rPr>
          <w:noProof/>
          <w:position w:val="-3"/>
        </w:rPr>
        <w:t>36</w:t>
      </w:r>
      <w:r w:rsidRPr="00747BED">
        <w:rPr>
          <w:noProof/>
          <w:position w:val="-3"/>
        </w:rPr>
        <w:t>/20</w:t>
      </w:r>
      <w:r w:rsidR="00C46FFD">
        <w:rPr>
          <w:noProof/>
          <w:position w:val="-3"/>
        </w:rPr>
        <w:t>23</w:t>
      </w:r>
      <w:r w:rsidRPr="00747BED">
        <w:rPr>
          <w:noProof/>
          <w:position w:val="-3"/>
        </w:rPr>
        <w:t>)</w:t>
      </w:r>
    </w:p>
    <w:p w14:paraId="709BE589" w14:textId="77777777" w:rsidR="00854359" w:rsidRDefault="00854359" w:rsidP="00854359">
      <w:pPr>
        <w:pStyle w:val="Corpotesto"/>
        <w:spacing w:before="3"/>
        <w:rPr>
          <w:rFonts w:ascii="Calibri" w:hAnsi="Calibri"/>
          <w:sz w:val="22"/>
        </w:rPr>
      </w:pPr>
    </w:p>
    <w:p w14:paraId="27C1AFC2" w14:textId="77777777" w:rsidR="00854359" w:rsidRPr="00D40D03" w:rsidRDefault="00854359" w:rsidP="00854359">
      <w:pPr>
        <w:pStyle w:val="Corpotesto"/>
        <w:spacing w:before="3"/>
        <w:rPr>
          <w:rFonts w:ascii="Calibri" w:hAnsi="Calibri"/>
          <w:sz w:val="22"/>
        </w:rPr>
      </w:pPr>
    </w:p>
    <w:p w14:paraId="4C806A09" w14:textId="7D2B2153" w:rsidR="00854359" w:rsidRPr="00747BED" w:rsidRDefault="00854359" w:rsidP="00854359">
      <w:pPr>
        <w:pStyle w:val="Corpotesto"/>
        <w:ind w:left="284" w:hanging="284"/>
        <w:rPr>
          <w:noProof/>
          <w:position w:val="-3"/>
        </w:rPr>
      </w:pPr>
      <w:r>
        <w:rPr>
          <w:noProof/>
          <w:position w:val="-3"/>
        </w:rPr>
        <mc:AlternateContent>
          <mc:Choice Requires="wpg">
            <w:drawing>
              <wp:inline distT="0" distB="0" distL="0" distR="0" wp14:anchorId="0288F0E5" wp14:editId="5A8E345E">
                <wp:extent cx="135890" cy="135890"/>
                <wp:effectExtent l="0" t="0" r="0" b="0"/>
                <wp:docPr id="107" name="Group 1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108" name="Rectangle 109"/>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1F859718" id="Group 108"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">
                <v:rect id="Rectangle 109"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" filled="f" strokecolor="#000006" strokeweight=".25397mm">
                  <v:path arrowok="t"/>
                </v:rect>
                <w10:anchorlock/>
              </v:group>
            </w:pict>
          </mc:Fallback>
        </mc:AlternateContent>
      </w:r>
      <w:r>
        <w:rPr>
          <w:noProof/>
          <w:position w:val="-3"/>
        </w:rPr>
        <w:t xml:space="preserve"> </w:t>
      </w:r>
      <w:r w:rsidRPr="00747BED">
        <w:rPr>
          <w:noProof/>
          <w:position w:val="-3"/>
        </w:rPr>
        <w:t xml:space="preserve">impresa ausiliaria ai sensi dell'art. </w:t>
      </w:r>
      <w:r w:rsidR="000B2B95">
        <w:rPr>
          <w:noProof/>
          <w:position w:val="-3"/>
        </w:rPr>
        <w:t>104</w:t>
      </w:r>
      <w:r w:rsidRPr="00747BED">
        <w:rPr>
          <w:noProof/>
          <w:position w:val="-3"/>
        </w:rPr>
        <w:t xml:space="preserve"> del </w:t>
      </w:r>
      <w:r>
        <w:rPr>
          <w:noProof/>
          <w:position w:val="-3"/>
        </w:rPr>
        <w:t>d</w:t>
      </w:r>
      <w:r w:rsidRPr="00747BED">
        <w:rPr>
          <w:noProof/>
          <w:position w:val="-3"/>
        </w:rPr>
        <w:t xml:space="preserve">.lgs. </w:t>
      </w:r>
      <w:r w:rsidR="000B2B95">
        <w:rPr>
          <w:noProof/>
          <w:position w:val="-3"/>
        </w:rPr>
        <w:t>36</w:t>
      </w:r>
      <w:r w:rsidRPr="00747BED">
        <w:rPr>
          <w:noProof/>
          <w:position w:val="-3"/>
        </w:rPr>
        <w:t>/20</w:t>
      </w:r>
      <w:r w:rsidR="000B2B95">
        <w:rPr>
          <w:noProof/>
          <w:position w:val="-3"/>
        </w:rPr>
        <w:t>23</w:t>
      </w:r>
      <w:r w:rsidRPr="00747BED">
        <w:rPr>
          <w:noProof/>
          <w:position w:val="-3"/>
        </w:rPr>
        <w:t xml:space="preserve"> (compilare solo parte B)</w:t>
      </w:r>
    </w:p>
    <w:p w14:paraId="7570BCD3" w14:textId="77777777" w:rsidR="00854359" w:rsidRDefault="00854359" w:rsidP="00854359">
      <w:pPr>
        <w:pStyle w:val="Corpotesto"/>
        <w:rPr>
          <w:rFonts w:ascii="Calibri" w:hAnsi="Calibri"/>
          <w:sz w:val="22"/>
        </w:rPr>
      </w:pPr>
    </w:p>
    <w:p w14:paraId="0108D787" w14:textId="77777777" w:rsidR="00854359" w:rsidRPr="00D40D03" w:rsidRDefault="00854359" w:rsidP="00854359">
      <w:pPr>
        <w:pStyle w:val="Corpotesto"/>
        <w:rPr>
          <w:rFonts w:ascii="Calibri" w:hAnsi="Calibri"/>
          <w:sz w:val="22"/>
        </w:rPr>
      </w:pPr>
    </w:p>
    <w:p w14:paraId="4B4106AC" w14:textId="77777777" w:rsidR="00854359" w:rsidRPr="00747BED" w:rsidRDefault="00854359" w:rsidP="00854359">
      <w:pPr>
        <w:pStyle w:val="Corpotesto"/>
        <w:ind w:left="284" w:hanging="284"/>
        <w:rPr>
          <w:noProof/>
          <w:position w:val="-3"/>
        </w:rPr>
      </w:pPr>
      <w:r>
        <w:rPr>
          <w:noProof/>
          <w:position w:val="-3"/>
        </w:rPr>
        <mc:AlternateContent>
          <mc:Choice Requires="wpg">
            <w:drawing>
              <wp:inline distT="0" distB="0" distL="0" distR="0" wp14:anchorId="1C7BD651" wp14:editId="55D99593">
                <wp:extent cx="135890" cy="135890"/>
                <wp:effectExtent l="0" t="0" r="0" b="0"/>
                <wp:docPr id="105" name="Group 1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106" name="Rectangle 107"/>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5C5C8D79" id="Group 106"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">
                <v:rect id="Rectangle 107"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" filled="f" strokecolor="#000006" strokeweight=".25397mm">
                  <v:path arrowok="t"/>
                </v:rect>
                <w10:anchorlock/>
              </v:group>
            </w:pict>
          </mc:Fallback>
        </mc:AlternateContent>
      </w:r>
      <w:r>
        <w:rPr>
          <w:noProof/>
          <w:position w:val="-3"/>
        </w:rPr>
        <w:t xml:space="preserve"> </w:t>
      </w:r>
      <w:r w:rsidRPr="00747BED">
        <w:rPr>
          <w:noProof/>
          <w:position w:val="-3"/>
        </w:rPr>
        <w:t xml:space="preserve">altra forma, specificare </w:t>
      </w:r>
      <w:r>
        <w:rPr>
          <w:noProof/>
          <w:position w:val="-3"/>
        </w:rPr>
        <w:t>____________________________________________________________________</w:t>
      </w:r>
    </w:p>
    <w:p w14:paraId="18A9C9E8" w14:textId="77777777" w:rsidR="00854359" w:rsidRPr="00D40D03" w:rsidRDefault="00854359" w:rsidP="00854359">
      <w:pPr>
        <w:pStyle w:val="Corpotesto"/>
        <w:spacing w:before="9"/>
        <w:rPr>
          <w:rFonts w:ascii="Calibri" w:hAnsi="Calibri"/>
          <w:sz w:val="22"/>
        </w:rPr>
      </w:pPr>
    </w:p>
    <w:p w14:paraId="44B38AEB" w14:textId="4C3F6EFC" w:rsidR="00854359" w:rsidRPr="000B2B95" w:rsidRDefault="00854359" w:rsidP="00854359">
      <w:pPr>
        <w:pStyle w:val="Corpotesto"/>
        <w:spacing w:before="68" w:line="235" w:lineRule="auto"/>
        <w:ind w:right="-37"/>
        <w:rPr>
          <w:rFonts w:ascii="Calibri" w:hAnsi="Calibri"/>
          <w:b/>
          <w:sz w:val="22"/>
          <w:u w:val="single"/>
        </w:rPr>
      </w:pPr>
      <w:r w:rsidRPr="00747BED">
        <w:rPr>
          <w:rFonts w:ascii="Calibri" w:hAnsi="Calibri"/>
          <w:b/>
          <w:sz w:val="22"/>
          <w:u w:val="single"/>
        </w:rPr>
        <w:t xml:space="preserve">e di non partecipare in qualsiasi altra forma alla presente gara, ai sensi </w:t>
      </w:r>
      <w:r w:rsidR="000B2B95" w:rsidRPr="000B2B95">
        <w:rPr>
          <w:rFonts w:ascii="Calibri" w:hAnsi="Calibri"/>
          <w:b/>
          <w:sz w:val="22"/>
          <w:u w:val="single"/>
        </w:rPr>
        <w:t>del punto 4 del Disciplinare di gara</w:t>
      </w:r>
      <w:r w:rsidRPr="00747BED">
        <w:rPr>
          <w:rFonts w:ascii="Calibri" w:hAnsi="Calibri"/>
          <w:b/>
          <w:sz w:val="22"/>
          <w:u w:val="single"/>
        </w:rPr>
        <w:t>;</w:t>
      </w:r>
    </w:p>
    <w:p w14:paraId="36E537B5" w14:textId="77777777" w:rsidR="00854359" w:rsidRDefault="00854359" w:rsidP="00854359">
      <w:pPr>
        <w:pStyle w:val="Corpotesto"/>
        <w:rPr>
          <w:rFonts w:ascii="Calibri" w:hAnsi="Calibri"/>
          <w:sz w:val="22"/>
        </w:rPr>
      </w:pPr>
    </w:p>
    <w:p w14:paraId="426371B6" w14:textId="77777777" w:rsidR="00854359" w:rsidRPr="00F40CA3" w:rsidRDefault="00854359" w:rsidP="00854359">
      <w:pPr>
        <w:pStyle w:val="Corpotesto"/>
        <w:rPr>
          <w:rFonts w:ascii="Calibri" w:hAnsi="Calibri"/>
          <w:sz w:val="22"/>
        </w:rPr>
      </w:pPr>
    </w:p>
    <w:p w14:paraId="7C0E37D1" w14:textId="77777777" w:rsidR="00854359" w:rsidRPr="00F40CA3" w:rsidRDefault="00854359" w:rsidP="00854359">
      <w:pPr>
        <w:pStyle w:val="Titolo1"/>
        <w:spacing w:before="43"/>
        <w:ind w:left="0" w:right="2076"/>
        <w:rPr>
          <w:rFonts w:ascii="Calibri" w:hAnsi="Calibri"/>
          <w:u w:val="thick"/>
        </w:rPr>
      </w:pPr>
      <w:r w:rsidRPr="00F40CA3">
        <w:rPr>
          <w:rFonts w:ascii="Calibri" w:hAnsi="Calibri"/>
          <w:u w:val="thick"/>
        </w:rPr>
        <w:t>A2 – Situazioni di controllo</w:t>
      </w:r>
    </w:p>
    <w:p w14:paraId="488051EC" w14:textId="77777777" w:rsidR="00854359" w:rsidRDefault="00854359" w:rsidP="00854359">
      <w:pPr>
        <w:pStyle w:val="Corpotesto"/>
        <w:rPr>
          <w:rFonts w:ascii="Calibri" w:hAnsi="Calibri"/>
          <w:sz w:val="22"/>
        </w:rPr>
      </w:pPr>
    </w:p>
    <w:p w14:paraId="56C83103" w14:textId="77777777" w:rsidR="009A5394" w:rsidRPr="00D40D03" w:rsidRDefault="009A5394" w:rsidP="00854359">
      <w:pPr>
        <w:pStyle w:val="Corpotesto"/>
        <w:rPr>
          <w:rFonts w:ascii="Calibri" w:hAnsi="Calibri"/>
          <w:sz w:val="22"/>
        </w:rPr>
      </w:pPr>
    </w:p>
    <w:p w14:paraId="7DD3B474" w14:textId="77777777" w:rsidR="00854359" w:rsidRDefault="00854359" w:rsidP="00854359">
      <w:pPr>
        <w:pStyle w:val="Corpotesto"/>
        <w:ind w:left="284" w:hanging="284"/>
        <w:rPr>
          <w:noProof/>
          <w:position w:val="-3"/>
        </w:rPr>
      </w:pPr>
      <w:r>
        <w:rPr>
          <w:noProof/>
          <w:position w:val="-3"/>
        </w:rPr>
        <mc:AlternateContent>
          <mc:Choice Requires="wpg">
            <w:drawing>
              <wp:inline distT="0" distB="0" distL="0" distR="0" wp14:anchorId="174C126E" wp14:editId="5C6BBA42">
                <wp:extent cx="135890" cy="135890"/>
                <wp:effectExtent l="0" t="0" r="0" b="0"/>
                <wp:docPr id="103" name="Group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104" name="Rectangle 105"/>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36BB74DD" id="Group 104"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">
                <v:rect id="Rectangle 105"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" filled="f" strokecolor="#000006" strokeweight=".25397mm">
                  <v:path arrowok="t"/>
                </v:rect>
                <w10:anchorlock/>
              </v:group>
            </w:pict>
          </mc:Fallback>
        </mc:AlternateContent>
      </w:r>
      <w:r>
        <w:rPr>
          <w:noProof/>
          <w:position w:val="-3"/>
        </w:rPr>
        <w:t xml:space="preserve"> </w:t>
      </w:r>
      <w:r w:rsidRPr="00747BED">
        <w:rPr>
          <w:noProof/>
          <w:position w:val="-3"/>
        </w:rPr>
        <w:t>a</w:t>
      </w:r>
      <w:r w:rsidRPr="00F40CA3">
        <w:rPr>
          <w:noProof/>
          <w:position w:val="-3"/>
        </w:rPr>
        <w:t xml:space="preserve"> di non essere in una situazione di controllo di cui all’art. 2359 del codice civile con altri operatori economici e di avere formulato l’offerta autonomamente;</w:t>
      </w:r>
    </w:p>
    <w:p w14:paraId="3DBED1A8" w14:textId="77777777" w:rsidR="00854359" w:rsidRDefault="00854359" w:rsidP="00854359">
      <w:pPr>
        <w:pStyle w:val="Corpotesto"/>
        <w:ind w:left="284" w:hanging="284"/>
        <w:rPr>
          <w:noProof/>
          <w:position w:val="-3"/>
        </w:rPr>
      </w:pPr>
    </w:p>
    <w:p w14:paraId="666C33D9" w14:textId="77777777" w:rsidR="009A5394" w:rsidRPr="00F40CA3" w:rsidRDefault="009A5394" w:rsidP="00854359">
      <w:pPr>
        <w:pStyle w:val="Corpotesto"/>
        <w:ind w:left="284" w:hanging="284"/>
        <w:rPr>
          <w:noProof/>
          <w:position w:val="-3"/>
        </w:rPr>
      </w:pPr>
    </w:p>
    <w:p w14:paraId="5C7DFC43" w14:textId="77777777" w:rsidR="00854359" w:rsidRDefault="00854359" w:rsidP="00854359">
      <w:pPr>
        <w:pStyle w:val="Corpotesto"/>
        <w:ind w:left="284" w:hanging="284"/>
        <w:rPr>
          <w:noProof/>
          <w:position w:val="-3"/>
        </w:rPr>
      </w:pPr>
      <w:r>
        <w:rPr>
          <w:noProof/>
          <w:position w:val="-3"/>
        </w:rPr>
        <mc:AlternateContent>
          <mc:Choice Requires="wpg">
            <w:drawing>
              <wp:inline distT="0" distB="0" distL="0" distR="0" wp14:anchorId="2BD56DF0" wp14:editId="35E7629C">
                <wp:extent cx="135890" cy="135890"/>
                <wp:effectExtent l="0" t="0" r="0" b="0"/>
                <wp:docPr id="101" name="Group 1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102" name="Rectangle 103"/>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21AE542E" id="Group 102"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">
                <v:rect id="Rectangle 103"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" filled="f" strokecolor="#000006" strokeweight=".25397mm">
                  <v:path arrowok="t"/>
                </v:rect>
                <w10:anchorlock/>
              </v:group>
            </w:pict>
          </mc:Fallback>
        </mc:AlternateContent>
      </w:r>
      <w:r>
        <w:rPr>
          <w:noProof/>
          <w:position w:val="-3"/>
        </w:rPr>
        <w:t xml:space="preserve"> </w:t>
      </w:r>
      <w:r w:rsidRPr="00747BED">
        <w:rPr>
          <w:noProof/>
          <w:position w:val="-3"/>
        </w:rPr>
        <w:t>a</w:t>
      </w:r>
      <w:r w:rsidRPr="00F40CA3">
        <w:rPr>
          <w:noProof/>
          <w:position w:val="-3"/>
        </w:rPr>
        <w:t xml:space="preserve"> di non essere a conoscenza della partecipazione alla medesima procedura di altri operatori economici che si trovano, rispetto all'impresa da me rappresentata, in una situazione di controllo di cui all’art. 2359 del codice civile e di aver formulato autonomamente l’offerta;</w:t>
      </w:r>
    </w:p>
    <w:p w14:paraId="68437532" w14:textId="77777777" w:rsidR="00854359" w:rsidRDefault="00854359" w:rsidP="00854359">
      <w:pPr>
        <w:pStyle w:val="Corpotesto"/>
        <w:ind w:left="284" w:hanging="284"/>
        <w:rPr>
          <w:noProof/>
          <w:position w:val="-3"/>
        </w:rPr>
      </w:pPr>
    </w:p>
    <w:p w14:paraId="119818FE" w14:textId="77777777" w:rsidR="009A5394" w:rsidRPr="00F40CA3" w:rsidRDefault="009A5394" w:rsidP="00854359">
      <w:pPr>
        <w:pStyle w:val="Corpotesto"/>
        <w:ind w:left="284" w:hanging="284"/>
        <w:rPr>
          <w:noProof/>
          <w:position w:val="-3"/>
        </w:rPr>
      </w:pPr>
    </w:p>
    <w:p w14:paraId="7EF3FDB7" w14:textId="77777777" w:rsidR="00854359" w:rsidRPr="00F40CA3" w:rsidRDefault="00854359" w:rsidP="00854359">
      <w:pPr>
        <w:pStyle w:val="Corpotesto"/>
        <w:ind w:left="284" w:hanging="284"/>
        <w:rPr>
          <w:noProof/>
          <w:position w:val="-3"/>
        </w:rPr>
      </w:pPr>
      <w:r>
        <w:rPr>
          <w:noProof/>
          <w:position w:val="-3"/>
        </w:rPr>
        <mc:AlternateContent>
          <mc:Choice Requires="wpg">
            <w:drawing>
              <wp:inline distT="0" distB="0" distL="0" distR="0" wp14:anchorId="08BECD06" wp14:editId="1ACC0432">
                <wp:extent cx="135890" cy="135890"/>
                <wp:effectExtent l="0" t="0" r="0" b="0"/>
                <wp:docPr id="99"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100" name="Rectangle 10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637C9C97" id="Group 10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">
                <v:rect id="Rectangle 10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" filled="f" strokecolor="#000006" strokeweight=".25397mm">
                  <v:path arrowok="t"/>
                </v:rect>
                <w10:anchorlock/>
              </v:group>
            </w:pict>
          </mc:Fallback>
        </mc:AlternateContent>
      </w:r>
      <w:r>
        <w:rPr>
          <w:noProof/>
          <w:position w:val="-3"/>
        </w:rPr>
        <w:t xml:space="preserve"> </w:t>
      </w:r>
      <w:r w:rsidRPr="00747BED">
        <w:rPr>
          <w:noProof/>
          <w:position w:val="-3"/>
        </w:rPr>
        <w:t>a</w:t>
      </w:r>
      <w:r w:rsidRPr="00F40CA3">
        <w:rPr>
          <w:noProof/>
          <w:position w:val="-3"/>
        </w:rPr>
        <w:t xml:space="preserve"> di essere a conoscenza della partecipazione alla medesima procedura di altri operatori economici che si trovano, rispetto all'impresa da me rappresentata, in una situazione di controllo di cui all’art. 2359 del codice civile e precisamente con la/e seguente/i impresa/e partecipante/i (indicare denominazione, ragione sociale, codice fiscale e sede legale) </w:t>
      </w:r>
      <w:r>
        <w:rPr>
          <w:noProof/>
          <w:position w:val="-3"/>
        </w:rPr>
        <w:t xml:space="preserve">______________________________________________________________ </w:t>
      </w:r>
      <w:r w:rsidRPr="00F40CA3">
        <w:rPr>
          <w:noProof/>
          <w:position w:val="-3"/>
        </w:rPr>
        <w:t>e di avere formulato autonomamente l’offerta.</w:t>
      </w:r>
    </w:p>
    <w:p w14:paraId="71594DAA" w14:textId="77777777" w:rsidR="00854359" w:rsidRDefault="00854359" w:rsidP="00854359">
      <w:pPr>
        <w:pStyle w:val="Corpotesto"/>
        <w:rPr>
          <w:rFonts w:ascii="Calibri" w:hAnsi="Calibri"/>
          <w:sz w:val="22"/>
        </w:rPr>
      </w:pPr>
    </w:p>
    <w:p w14:paraId="0A5DC40E" w14:textId="77777777" w:rsidR="00854359" w:rsidRDefault="00854359" w:rsidP="00854359">
      <w:pPr>
        <w:pStyle w:val="Corpotesto"/>
        <w:rPr>
          <w:rFonts w:ascii="Calibri" w:hAnsi="Calibri"/>
          <w:sz w:val="22"/>
        </w:rPr>
      </w:pPr>
    </w:p>
    <w:p w14:paraId="41142C5A" w14:textId="77777777" w:rsidR="009A5394" w:rsidRPr="00D40D03" w:rsidRDefault="009A5394" w:rsidP="00854359">
      <w:pPr>
        <w:pStyle w:val="Corpotesto"/>
        <w:rPr>
          <w:rFonts w:ascii="Calibri" w:hAnsi="Calibri"/>
          <w:sz w:val="22"/>
        </w:rPr>
      </w:pPr>
    </w:p>
    <w:p w14:paraId="4A36FA31" w14:textId="77777777" w:rsidR="00854359" w:rsidRPr="00F40CA3" w:rsidRDefault="00854359" w:rsidP="00854359">
      <w:pPr>
        <w:pStyle w:val="Titolo1"/>
        <w:spacing w:before="43"/>
        <w:ind w:left="0" w:right="2076"/>
        <w:rPr>
          <w:rFonts w:ascii="Calibri" w:hAnsi="Calibri"/>
          <w:u w:val="thick"/>
        </w:rPr>
      </w:pPr>
      <w:r w:rsidRPr="00F40CA3">
        <w:rPr>
          <w:rFonts w:ascii="Calibri" w:hAnsi="Calibri"/>
          <w:u w:val="thick"/>
        </w:rPr>
        <w:t>A3 – (solo per mandanti e mandatarie di RTI non ancora costituiti)</w:t>
      </w:r>
    </w:p>
    <w:p w14:paraId="3A2910FA" w14:textId="77777777" w:rsidR="00854359" w:rsidRPr="00D40D03" w:rsidRDefault="00854359" w:rsidP="00854359">
      <w:pPr>
        <w:pStyle w:val="Corpotesto"/>
        <w:rPr>
          <w:rFonts w:ascii="Calibri" w:hAnsi="Calibri"/>
          <w:sz w:val="22"/>
        </w:rPr>
      </w:pPr>
    </w:p>
    <w:p w14:paraId="547D253B" w14:textId="7BBE0329" w:rsidR="00854359" w:rsidRPr="00F40CA3" w:rsidRDefault="00854359" w:rsidP="00854359">
      <w:pPr>
        <w:pStyle w:val="Corpotesto"/>
        <w:ind w:left="284" w:hanging="284"/>
        <w:rPr>
          <w:noProof/>
          <w:position w:val="-3"/>
        </w:rPr>
      </w:pPr>
      <w:r>
        <w:rPr>
          <w:noProof/>
          <w:position w:val="-3"/>
        </w:rPr>
        <mc:AlternateContent>
          <mc:Choice Requires="wpg">
            <w:drawing>
              <wp:inline distT="0" distB="0" distL="0" distR="0" wp14:anchorId="1FC9C1AA" wp14:editId="1A1765E2">
                <wp:extent cx="135890" cy="135890"/>
                <wp:effectExtent l="0" t="0" r="0" b="0"/>
                <wp:docPr id="97" name="Group 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98" name="Rectangle 99"/>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6350B7DD" id="Group 98"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">
                <v:rect id="Rectangle 99"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" filled="f" strokecolor="#000006" strokeweight=".25397mm">
                  <v:path arrowok="t"/>
                </v:rect>
                <w10:anchorlock/>
              </v:group>
            </w:pict>
          </mc:Fallback>
        </mc:AlternateContent>
      </w:r>
      <w:r>
        <w:rPr>
          <w:noProof/>
          <w:position w:val="-3"/>
        </w:rPr>
        <w:t xml:space="preserve"> </w:t>
      </w:r>
      <w:r w:rsidRPr="00F40CA3">
        <w:rPr>
          <w:noProof/>
          <w:position w:val="-3"/>
        </w:rPr>
        <w:t xml:space="preserve">di impegnarsi a costituire, in caso di aggiudicazione, raggruppamento temporaneo ai sensi dell'art. </w:t>
      </w:r>
      <w:r w:rsidR="0094126B">
        <w:rPr>
          <w:noProof/>
          <w:position w:val="-3"/>
        </w:rPr>
        <w:t>6</w:t>
      </w:r>
      <w:r w:rsidRPr="00F40CA3">
        <w:rPr>
          <w:noProof/>
          <w:position w:val="-3"/>
        </w:rPr>
        <w:t xml:space="preserve">8 del </w:t>
      </w:r>
      <w:r>
        <w:rPr>
          <w:noProof/>
          <w:position w:val="-3"/>
        </w:rPr>
        <w:t>d</w:t>
      </w:r>
      <w:r w:rsidRPr="00F40CA3">
        <w:rPr>
          <w:noProof/>
          <w:position w:val="-3"/>
        </w:rPr>
        <w:t xml:space="preserve">.lgs. </w:t>
      </w:r>
      <w:r w:rsidR="0094126B">
        <w:rPr>
          <w:noProof/>
          <w:position w:val="-3"/>
        </w:rPr>
        <w:t>36</w:t>
      </w:r>
      <w:r w:rsidRPr="00F40CA3">
        <w:rPr>
          <w:noProof/>
          <w:position w:val="-3"/>
        </w:rPr>
        <w:t>/20</w:t>
      </w:r>
      <w:r w:rsidR="0094126B">
        <w:rPr>
          <w:noProof/>
          <w:position w:val="-3"/>
        </w:rPr>
        <w:t>23</w:t>
      </w:r>
      <w:r w:rsidRPr="00F40CA3">
        <w:rPr>
          <w:noProof/>
          <w:position w:val="-3"/>
        </w:rPr>
        <w:t>;</w:t>
      </w:r>
    </w:p>
    <w:p w14:paraId="600A1D2D" w14:textId="77777777" w:rsidR="00854359" w:rsidRDefault="00854359" w:rsidP="00854359">
      <w:pPr>
        <w:pStyle w:val="Corpotesto"/>
        <w:spacing w:before="11"/>
        <w:rPr>
          <w:rFonts w:ascii="Calibri" w:hAnsi="Calibri"/>
          <w:sz w:val="22"/>
        </w:rPr>
      </w:pPr>
    </w:p>
    <w:p w14:paraId="5E9D0345" w14:textId="77777777" w:rsidR="00854359" w:rsidRDefault="00854359" w:rsidP="00854359">
      <w:pPr>
        <w:pStyle w:val="Corpotesto"/>
        <w:spacing w:before="11"/>
        <w:rPr>
          <w:rFonts w:ascii="Calibri" w:hAnsi="Calibri"/>
          <w:sz w:val="22"/>
        </w:rPr>
      </w:pPr>
    </w:p>
    <w:p w14:paraId="2B17427B" w14:textId="77777777" w:rsidR="009A5394" w:rsidRPr="00D40D03" w:rsidRDefault="009A5394" w:rsidP="00854359">
      <w:pPr>
        <w:pStyle w:val="Corpotesto"/>
        <w:spacing w:before="11"/>
        <w:rPr>
          <w:rFonts w:ascii="Calibri" w:hAnsi="Calibri"/>
          <w:sz w:val="22"/>
        </w:rPr>
      </w:pPr>
    </w:p>
    <w:p w14:paraId="48934941" w14:textId="77777777" w:rsidR="00854359" w:rsidRPr="00F40CA3" w:rsidRDefault="00854359" w:rsidP="00854359">
      <w:pPr>
        <w:pStyle w:val="Titolo1"/>
        <w:spacing w:before="43"/>
        <w:ind w:left="0" w:right="2076"/>
        <w:rPr>
          <w:rFonts w:ascii="Calibri" w:hAnsi="Calibri"/>
          <w:u w:val="thick"/>
        </w:rPr>
      </w:pPr>
      <w:r w:rsidRPr="00F40CA3">
        <w:rPr>
          <w:rFonts w:ascii="Calibri" w:hAnsi="Calibri"/>
          <w:u w:val="thick"/>
        </w:rPr>
        <w:t>A4 – (solo per mandanti di RTI non ancora costituiti)</w:t>
      </w:r>
    </w:p>
    <w:p w14:paraId="556E1EA0" w14:textId="77777777" w:rsidR="00854359" w:rsidRPr="00D40D03" w:rsidRDefault="00854359" w:rsidP="00854359">
      <w:pPr>
        <w:pStyle w:val="Corpotesto"/>
        <w:rPr>
          <w:rFonts w:ascii="Calibri" w:hAnsi="Calibri"/>
          <w:sz w:val="22"/>
        </w:rPr>
      </w:pPr>
    </w:p>
    <w:p w14:paraId="7C99BC0F" w14:textId="45B6CAC2" w:rsidR="00854359" w:rsidRPr="00F40CA3" w:rsidRDefault="00854359" w:rsidP="00854359">
      <w:pPr>
        <w:pStyle w:val="Corpotesto"/>
        <w:ind w:left="284" w:hanging="284"/>
        <w:rPr>
          <w:noProof/>
          <w:position w:val="-3"/>
        </w:rPr>
      </w:pPr>
      <w:r>
        <w:rPr>
          <w:noProof/>
          <w:position w:val="-3"/>
        </w:rPr>
        <mc:AlternateContent>
          <mc:Choice Requires="wpg">
            <w:drawing>
              <wp:inline distT="0" distB="0" distL="0" distR="0" wp14:anchorId="0EAC61C0" wp14:editId="062EC3A4">
                <wp:extent cx="135890" cy="135890"/>
                <wp:effectExtent l="0" t="0" r="0" b="0"/>
                <wp:docPr id="95" name="Group 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96" name="Rectangle 97"/>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6EAF4099" id="Group 96"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">
                <v:rect id="Rectangle 97"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" filled="f" strokecolor="#000006" strokeweight=".25397mm">
                  <v:path arrowok="t"/>
                </v:rect>
                <w10:anchorlock/>
              </v:group>
            </w:pict>
          </mc:Fallback>
        </mc:AlternateContent>
      </w:r>
      <w:r>
        <w:rPr>
          <w:noProof/>
          <w:position w:val="-3"/>
        </w:rPr>
        <w:t xml:space="preserve"> </w:t>
      </w:r>
      <w:r w:rsidRPr="00F40CA3">
        <w:rPr>
          <w:noProof/>
          <w:position w:val="-3"/>
        </w:rPr>
        <w:t xml:space="preserve">di impegnarsi a conferire, in caso di aggiudicazione, mandato collettivo speciale con rappresentanza al capogruppo ________________________ ai sensi dell'art. </w:t>
      </w:r>
      <w:r w:rsidR="0094126B">
        <w:rPr>
          <w:noProof/>
          <w:position w:val="-3"/>
        </w:rPr>
        <w:t>6</w:t>
      </w:r>
      <w:r w:rsidRPr="00F40CA3">
        <w:rPr>
          <w:noProof/>
          <w:position w:val="-3"/>
        </w:rPr>
        <w:t xml:space="preserve">8 del </w:t>
      </w:r>
      <w:r>
        <w:rPr>
          <w:noProof/>
          <w:position w:val="-3"/>
        </w:rPr>
        <w:t>d</w:t>
      </w:r>
      <w:r w:rsidRPr="00F40CA3">
        <w:rPr>
          <w:noProof/>
          <w:position w:val="-3"/>
        </w:rPr>
        <w:t xml:space="preserve">.lgs. </w:t>
      </w:r>
      <w:r w:rsidR="0094126B">
        <w:rPr>
          <w:noProof/>
          <w:position w:val="-3"/>
        </w:rPr>
        <w:t>36</w:t>
      </w:r>
      <w:r w:rsidRPr="00F40CA3">
        <w:rPr>
          <w:noProof/>
          <w:position w:val="-3"/>
        </w:rPr>
        <w:t>/20</w:t>
      </w:r>
      <w:r w:rsidR="0094126B">
        <w:rPr>
          <w:noProof/>
          <w:position w:val="-3"/>
        </w:rPr>
        <w:t>23</w:t>
      </w:r>
      <w:r w:rsidRPr="00F40CA3">
        <w:rPr>
          <w:noProof/>
          <w:position w:val="-3"/>
        </w:rPr>
        <w:t>;</w:t>
      </w:r>
    </w:p>
    <w:p w14:paraId="30D086C8" w14:textId="77777777" w:rsidR="00854359" w:rsidRDefault="00854359" w:rsidP="00854359">
      <w:pPr>
        <w:pStyle w:val="Corpotesto"/>
        <w:spacing w:before="1"/>
        <w:rPr>
          <w:rFonts w:ascii="Calibri" w:hAnsi="Calibri"/>
          <w:sz w:val="22"/>
        </w:rPr>
      </w:pPr>
    </w:p>
    <w:p w14:paraId="156A5AD9" w14:textId="77777777" w:rsidR="00854359" w:rsidRDefault="00854359" w:rsidP="00854359">
      <w:pPr>
        <w:pStyle w:val="Corpotesto"/>
        <w:spacing w:before="1"/>
        <w:rPr>
          <w:rFonts w:ascii="Calibri" w:hAnsi="Calibri"/>
          <w:sz w:val="22"/>
        </w:rPr>
      </w:pPr>
    </w:p>
    <w:p w14:paraId="57D7AF9C" w14:textId="77777777" w:rsidR="009A5394" w:rsidRPr="00D40D03" w:rsidRDefault="009A5394" w:rsidP="00854359">
      <w:pPr>
        <w:pStyle w:val="Corpotesto"/>
        <w:spacing w:before="1"/>
        <w:rPr>
          <w:rFonts w:ascii="Calibri" w:hAnsi="Calibri"/>
          <w:sz w:val="22"/>
        </w:rPr>
      </w:pPr>
    </w:p>
    <w:p w14:paraId="2C2BE477" w14:textId="77777777" w:rsidR="00854359" w:rsidRPr="00F40CA3" w:rsidRDefault="00854359" w:rsidP="00854359">
      <w:pPr>
        <w:pStyle w:val="Titolo1"/>
        <w:spacing w:before="43"/>
        <w:ind w:left="0" w:right="2076"/>
        <w:rPr>
          <w:rFonts w:ascii="Calibri" w:hAnsi="Calibri"/>
          <w:u w:val="thick"/>
        </w:rPr>
      </w:pPr>
      <w:r w:rsidRPr="00F40CA3">
        <w:rPr>
          <w:rFonts w:ascii="Calibri" w:hAnsi="Calibri"/>
          <w:u w:val="thick"/>
        </w:rPr>
        <w:t>A5 – (solo per componenti di consorzi ordinari non ancora costituiti)</w:t>
      </w:r>
    </w:p>
    <w:p w14:paraId="2AE87476" w14:textId="77777777" w:rsidR="00854359" w:rsidRPr="00D40D03" w:rsidRDefault="00854359" w:rsidP="00854359">
      <w:pPr>
        <w:pStyle w:val="Corpotesto"/>
        <w:rPr>
          <w:rFonts w:ascii="Calibri" w:hAnsi="Calibri"/>
          <w:sz w:val="22"/>
        </w:rPr>
      </w:pPr>
    </w:p>
    <w:p w14:paraId="32C8946E" w14:textId="77777777" w:rsidR="00854359" w:rsidRPr="00F40CA3" w:rsidRDefault="00854359" w:rsidP="00854359">
      <w:pPr>
        <w:pStyle w:val="Corpotesto"/>
        <w:ind w:left="284" w:hanging="284"/>
        <w:rPr>
          <w:noProof/>
          <w:position w:val="-3"/>
        </w:rPr>
      </w:pPr>
      <w:r>
        <w:rPr>
          <w:noProof/>
          <w:position w:val="-3"/>
        </w:rPr>
        <mc:AlternateContent>
          <mc:Choice Requires="wpg">
            <w:drawing>
              <wp:inline distT="0" distB="0" distL="0" distR="0" wp14:anchorId="4B142998" wp14:editId="5F8C7CD7">
                <wp:extent cx="135890" cy="135890"/>
                <wp:effectExtent l="0" t="0" r="0" b="0"/>
                <wp:docPr id="93"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94" name="Rectangle 95"/>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21430354" id="Group 94"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">
                <v:rect id="Rectangle 95"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" filled="f" strokecolor="#000006" strokeweight=".25397mm">
                  <v:path arrowok="t"/>
                </v:rect>
                <w10:anchorlock/>
              </v:group>
            </w:pict>
          </mc:Fallback>
        </mc:AlternateContent>
      </w:r>
      <w:r>
        <w:rPr>
          <w:noProof/>
          <w:position w:val="-3"/>
        </w:rPr>
        <w:t xml:space="preserve"> </w:t>
      </w:r>
      <w:r w:rsidRPr="00F40CA3">
        <w:rPr>
          <w:noProof/>
          <w:position w:val="-3"/>
        </w:rPr>
        <w:t>di impegnarsi a costituire, in caso di aggiudicazione, consorzio ordinario ex art. 2602 del codice civile;</w:t>
      </w:r>
    </w:p>
    <w:p w14:paraId="53F31754" w14:textId="77777777" w:rsidR="00854359" w:rsidRDefault="00854359" w:rsidP="00854359">
      <w:pPr>
        <w:pStyle w:val="Corpotesto"/>
        <w:spacing w:before="8"/>
        <w:rPr>
          <w:rFonts w:ascii="Calibri" w:hAnsi="Calibri"/>
          <w:sz w:val="22"/>
        </w:rPr>
      </w:pPr>
    </w:p>
    <w:p w14:paraId="439F8170" w14:textId="77777777" w:rsidR="00854359" w:rsidRDefault="00854359" w:rsidP="00854359">
      <w:pPr>
        <w:pStyle w:val="Corpotesto"/>
        <w:spacing w:before="8"/>
        <w:rPr>
          <w:rFonts w:ascii="Calibri" w:hAnsi="Calibri"/>
          <w:sz w:val="22"/>
        </w:rPr>
      </w:pPr>
    </w:p>
    <w:p w14:paraId="2142404B" w14:textId="77777777" w:rsidR="009A5394" w:rsidRPr="00D40D03" w:rsidRDefault="009A5394" w:rsidP="00854359">
      <w:pPr>
        <w:pStyle w:val="Corpotesto"/>
        <w:spacing w:before="8"/>
        <w:rPr>
          <w:rFonts w:ascii="Calibri" w:hAnsi="Calibri"/>
          <w:sz w:val="22"/>
        </w:rPr>
      </w:pPr>
    </w:p>
    <w:p w14:paraId="59358DE9" w14:textId="77777777" w:rsidR="00854359" w:rsidRPr="00F40CA3" w:rsidRDefault="00854359" w:rsidP="00854359">
      <w:pPr>
        <w:pStyle w:val="Titolo1"/>
        <w:spacing w:before="43"/>
        <w:ind w:left="0" w:right="-178"/>
        <w:rPr>
          <w:rFonts w:ascii="Calibri" w:hAnsi="Calibri"/>
          <w:u w:val="thick"/>
        </w:rPr>
      </w:pPr>
      <w:r w:rsidRPr="00F40CA3">
        <w:rPr>
          <w:rFonts w:ascii="Calibri" w:hAnsi="Calibri"/>
          <w:u w:val="thick"/>
        </w:rPr>
        <w:t>A6 – (solo per mandanti e mandatarie di RTI / consorzi ordinari / GEIE non ancora costituiti)</w:t>
      </w:r>
    </w:p>
    <w:p w14:paraId="769216E2" w14:textId="77777777" w:rsidR="00854359" w:rsidRPr="00D40D03" w:rsidRDefault="00854359" w:rsidP="00854359">
      <w:pPr>
        <w:pStyle w:val="Corpotesto"/>
        <w:rPr>
          <w:rFonts w:ascii="Calibri" w:hAnsi="Calibri"/>
          <w:sz w:val="22"/>
        </w:rPr>
      </w:pPr>
    </w:p>
    <w:p w14:paraId="5D84C3E0" w14:textId="77777777" w:rsidR="00854359" w:rsidRPr="00F40CA3" w:rsidRDefault="00854359" w:rsidP="00854359">
      <w:pPr>
        <w:pStyle w:val="Corpotesto"/>
        <w:ind w:left="284" w:hanging="284"/>
        <w:rPr>
          <w:noProof/>
          <w:position w:val="-3"/>
        </w:rPr>
      </w:pPr>
      <w:r>
        <w:rPr>
          <w:noProof/>
          <w:position w:val="-3"/>
        </w:rPr>
        <mc:AlternateContent>
          <mc:Choice Requires="wpg">
            <w:drawing>
              <wp:inline distT="0" distB="0" distL="0" distR="0" wp14:anchorId="2B9E2F08" wp14:editId="6E7F0119">
                <wp:extent cx="135890" cy="135890"/>
                <wp:effectExtent l="0" t="0" r="0" b="0"/>
                <wp:docPr id="91"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92" name="Rectangle 93"/>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2C4375C6" id="Group 92"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">
                <v:rect id="Rectangle 93"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" filled="f" strokecolor="#000006" strokeweight=".25397mm">
                  <v:path arrowok="t"/>
                </v:rect>
                <w10:anchorlock/>
              </v:group>
            </w:pict>
          </mc:Fallback>
        </mc:AlternateContent>
      </w:r>
      <w:r>
        <w:rPr>
          <w:noProof/>
          <w:position w:val="-3"/>
        </w:rPr>
        <w:t xml:space="preserve"> </w:t>
      </w:r>
      <w:r w:rsidRPr="00F40CA3">
        <w:rPr>
          <w:noProof/>
          <w:position w:val="-3"/>
        </w:rPr>
        <w:t>di impegnarsi ad uniformarsi, in caso di aggiudicazione, alla disciplina vigente con riguardo ai RTI, ai consorzi ordinari o ai GEIE;</w:t>
      </w:r>
    </w:p>
    <w:p w14:paraId="495B583E" w14:textId="77777777" w:rsidR="00854359" w:rsidRDefault="00854359" w:rsidP="00854359">
      <w:pPr>
        <w:pStyle w:val="Corpotesto"/>
        <w:rPr>
          <w:rFonts w:ascii="Calibri" w:hAnsi="Calibri"/>
          <w:sz w:val="22"/>
        </w:rPr>
      </w:pPr>
    </w:p>
    <w:p w14:paraId="6D44C0E9" w14:textId="77777777" w:rsidR="00854359" w:rsidRDefault="00854359" w:rsidP="00854359">
      <w:pPr>
        <w:pStyle w:val="Corpotesto"/>
        <w:rPr>
          <w:rFonts w:ascii="Calibri" w:hAnsi="Calibri"/>
          <w:sz w:val="22"/>
        </w:rPr>
      </w:pPr>
    </w:p>
    <w:p w14:paraId="496B1C19" w14:textId="77777777" w:rsidR="009A5394" w:rsidRPr="00D40D03" w:rsidRDefault="009A5394" w:rsidP="00854359">
      <w:pPr>
        <w:pStyle w:val="Corpotesto"/>
        <w:rPr>
          <w:rFonts w:ascii="Calibri" w:hAnsi="Calibri"/>
          <w:sz w:val="22"/>
        </w:rPr>
      </w:pPr>
    </w:p>
    <w:p w14:paraId="01A99A4B" w14:textId="77777777" w:rsidR="00854359" w:rsidRPr="00F40CA3" w:rsidRDefault="00854359" w:rsidP="00854359">
      <w:pPr>
        <w:pStyle w:val="Titolo1"/>
        <w:spacing w:before="43"/>
        <w:ind w:left="0" w:right="-178"/>
        <w:rPr>
          <w:rFonts w:ascii="Calibri" w:hAnsi="Calibri"/>
          <w:u w:val="thick"/>
        </w:rPr>
      </w:pPr>
      <w:r w:rsidRPr="00F40CA3">
        <w:rPr>
          <w:rFonts w:ascii="Calibri" w:hAnsi="Calibri"/>
          <w:u w:val="thick"/>
        </w:rPr>
        <w:t>A7 – (solo per il concorrente, in caso di avvalimento)</w:t>
      </w:r>
    </w:p>
    <w:p w14:paraId="6290D53C" w14:textId="77777777" w:rsidR="00854359" w:rsidRPr="00D40D03" w:rsidRDefault="00854359" w:rsidP="00854359">
      <w:pPr>
        <w:pStyle w:val="Corpotesto"/>
        <w:rPr>
          <w:rFonts w:ascii="Calibri" w:hAnsi="Calibri"/>
          <w:sz w:val="22"/>
        </w:rPr>
      </w:pPr>
    </w:p>
    <w:p w14:paraId="69513C28" w14:textId="4CFB8ACA" w:rsidR="00854359" w:rsidRPr="00F40CA3" w:rsidRDefault="00854359" w:rsidP="00854359">
      <w:pPr>
        <w:pStyle w:val="Corpotesto"/>
        <w:ind w:left="284" w:hanging="284"/>
        <w:rPr>
          <w:noProof/>
          <w:position w:val="-3"/>
        </w:rPr>
      </w:pPr>
      <w:r>
        <w:rPr>
          <w:noProof/>
          <w:position w:val="-3"/>
        </w:rPr>
        <mc:AlternateContent>
          <mc:Choice Requires="wpg">
            <w:drawing>
              <wp:inline distT="0" distB="0" distL="0" distR="0" wp14:anchorId="195A08F5" wp14:editId="2E164FA2">
                <wp:extent cx="135890" cy="135890"/>
                <wp:effectExtent l="0" t="0" r="0" b="0"/>
                <wp:docPr id="89"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90"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564BA8D1"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" filled="f" strokecolor="#000006" strokeweight=".25397mm">
                  <v:path arrowok="t"/>
                </v:rect>
                <w10:anchorlock/>
              </v:group>
            </w:pict>
          </mc:Fallback>
        </mc:AlternateContent>
      </w:r>
      <w:r>
        <w:rPr>
          <w:noProof/>
          <w:position w:val="-3"/>
        </w:rPr>
        <w:t xml:space="preserve"> </w:t>
      </w:r>
      <w:r w:rsidRPr="00F40CA3">
        <w:rPr>
          <w:noProof/>
          <w:position w:val="-3"/>
        </w:rPr>
        <w:t xml:space="preserve">di allegare la documentazione prevista dall’art. </w:t>
      </w:r>
      <w:r w:rsidR="0094126B">
        <w:rPr>
          <w:noProof/>
          <w:position w:val="-3"/>
        </w:rPr>
        <w:t>104</w:t>
      </w:r>
      <w:r w:rsidRPr="00F40CA3">
        <w:rPr>
          <w:noProof/>
          <w:position w:val="-3"/>
        </w:rPr>
        <w:t xml:space="preserve"> del </w:t>
      </w:r>
      <w:r>
        <w:rPr>
          <w:noProof/>
          <w:position w:val="-3"/>
        </w:rPr>
        <w:t>d</w:t>
      </w:r>
      <w:r w:rsidRPr="00F40CA3">
        <w:rPr>
          <w:noProof/>
          <w:position w:val="-3"/>
        </w:rPr>
        <w:t>.</w:t>
      </w:r>
      <w:r w:rsidR="00D44310">
        <w:rPr>
          <w:noProof/>
          <w:position w:val="-3"/>
        </w:rPr>
        <w:t>l</w:t>
      </w:r>
      <w:r w:rsidRPr="00F40CA3">
        <w:rPr>
          <w:noProof/>
          <w:position w:val="-3"/>
        </w:rPr>
        <w:t xml:space="preserve">gs. </w:t>
      </w:r>
      <w:r w:rsidR="0094126B">
        <w:rPr>
          <w:noProof/>
          <w:position w:val="-3"/>
        </w:rPr>
        <w:t>36</w:t>
      </w:r>
      <w:r w:rsidRPr="00F40CA3">
        <w:rPr>
          <w:noProof/>
          <w:position w:val="-3"/>
        </w:rPr>
        <w:t>/20</w:t>
      </w:r>
      <w:r w:rsidR="0094126B">
        <w:rPr>
          <w:noProof/>
          <w:position w:val="-3"/>
        </w:rPr>
        <w:t>23</w:t>
      </w:r>
      <w:r w:rsidRPr="00F40CA3">
        <w:rPr>
          <w:noProof/>
          <w:position w:val="-3"/>
        </w:rPr>
        <w:t xml:space="preserve"> e dalla documentazione di gara.</w:t>
      </w:r>
    </w:p>
    <w:p w14:paraId="2EAC98EE" w14:textId="77777777" w:rsidR="00854359" w:rsidRDefault="00854359" w:rsidP="00854359">
      <w:pPr>
        <w:pStyle w:val="Corpotesto"/>
        <w:spacing w:before="2"/>
        <w:rPr>
          <w:rFonts w:ascii="Calibri" w:hAnsi="Calibri"/>
          <w:sz w:val="22"/>
          <w:u w:val="thick"/>
        </w:rPr>
      </w:pPr>
    </w:p>
    <w:p w14:paraId="4150B10F" w14:textId="77777777" w:rsidR="00854359" w:rsidRDefault="00854359" w:rsidP="00AE419E">
      <w:pPr>
        <w:pStyle w:val="Corpotesto"/>
        <w:ind w:left="0" w:right="-37"/>
        <w:rPr>
          <w:rFonts w:asciiTheme="minorHAnsi" w:hAnsiTheme="minorHAnsi" w:cstheme="minorHAnsi"/>
          <w:sz w:val="22"/>
          <w:szCs w:val="22"/>
        </w:rPr>
      </w:pPr>
    </w:p>
    <w:p w14:paraId="05F9477A" w14:textId="77777777" w:rsidR="009A5394" w:rsidRDefault="009A5394" w:rsidP="00AE419E">
      <w:pPr>
        <w:pStyle w:val="Corpotesto"/>
        <w:ind w:left="0" w:right="-37"/>
        <w:rPr>
          <w:rFonts w:asciiTheme="minorHAnsi" w:hAnsiTheme="minorHAnsi" w:cstheme="minorHAnsi"/>
          <w:sz w:val="22"/>
          <w:szCs w:val="22"/>
        </w:rPr>
      </w:pPr>
    </w:p>
    <w:p w14:paraId="40962002" w14:textId="77777777" w:rsidR="009A5394" w:rsidRDefault="009A5394" w:rsidP="00AE419E">
      <w:pPr>
        <w:pStyle w:val="Corpotesto"/>
        <w:ind w:left="0" w:right="-37"/>
        <w:rPr>
          <w:rFonts w:asciiTheme="minorHAnsi" w:hAnsiTheme="minorHAnsi" w:cstheme="minorHAnsi"/>
          <w:sz w:val="22"/>
          <w:szCs w:val="22"/>
        </w:rPr>
      </w:pPr>
    </w:p>
    <w:p w14:paraId="39B5A9FE" w14:textId="77777777" w:rsidR="009A5394" w:rsidRPr="00A91E86" w:rsidRDefault="009A5394" w:rsidP="00AE419E">
      <w:pPr>
        <w:pStyle w:val="Corpotesto"/>
        <w:ind w:left="0" w:right="-37"/>
        <w:rPr>
          <w:sz w:val="22"/>
          <w:szCs w:val="22"/>
        </w:rPr>
      </w:pPr>
    </w:p>
    <w:p w14:paraId="2FF6F4B3" w14:textId="1F2851C1" w:rsidR="009A5394" w:rsidRPr="00A91E86" w:rsidRDefault="009A5394" w:rsidP="009A5394">
      <w:pPr>
        <w:spacing w:before="60" w:after="60" w:line="276" w:lineRule="auto"/>
        <w:ind w:left="0"/>
        <w:rPr>
          <w:rFonts w:eastAsia="Calibri"/>
          <w:sz w:val="20"/>
          <w:szCs w:val="20"/>
        </w:rPr>
      </w:pPr>
      <w:r w:rsidRPr="00A91E86">
        <w:rPr>
          <w:rFonts w:eastAsia="Calibri"/>
          <w:sz w:val="20"/>
          <w:szCs w:val="20"/>
        </w:rPr>
        <w:t xml:space="preserve"> accetta, senza condizione o riserva alcuna, tutte le norme e disposizioni contenute nella lettera-invito e nella documentazione di progetto e, consapevole che, ai sensi dell’articolo 96 comma 14 del </w:t>
      </w:r>
      <w:r w:rsidR="00D44310" w:rsidRPr="00A91E86">
        <w:rPr>
          <w:rFonts w:eastAsia="Calibri"/>
          <w:sz w:val="20"/>
          <w:szCs w:val="20"/>
        </w:rPr>
        <w:t>d.l</w:t>
      </w:r>
      <w:r w:rsidRPr="00A91E86">
        <w:rPr>
          <w:rFonts w:eastAsia="Calibri"/>
          <w:sz w:val="20"/>
          <w:szCs w:val="20"/>
        </w:rPr>
        <w:t>gs</w:t>
      </w:r>
      <w:r w:rsidR="00A91E86">
        <w:rPr>
          <w:rFonts w:eastAsia="Calibri"/>
          <w:sz w:val="20"/>
          <w:szCs w:val="20"/>
        </w:rPr>
        <w:t>.</w:t>
      </w:r>
      <w:r w:rsidRPr="00A91E86">
        <w:rPr>
          <w:rFonts w:eastAsia="Calibri"/>
          <w:sz w:val="20"/>
          <w:szCs w:val="20"/>
        </w:rPr>
        <w:t xml:space="preserve"> 36/2023, l’operatore ha l’obbligo di comunicare alla stazione appaltante anche la sussistenza dei fatti e dei provvedimenti che possono costituire causa di esclusione ai sensi degli articoli 94 e 95, ove non menzionati nel proprio fascicolo virtuale, ai sensi e per gli effetti del D.P.R. 445/2000, consapevole della responsabilità e delle conseguenze civili e penali previste in caso di rilascio di dichiarazioni mendaci e/o formazione di atti falsi e/o uso degli stessi;</w:t>
      </w:r>
    </w:p>
    <w:p w14:paraId="2E35BF74" w14:textId="77777777" w:rsidR="009A5394" w:rsidRPr="009A5394" w:rsidRDefault="009A5394" w:rsidP="009A5394">
      <w:pPr>
        <w:spacing w:before="60" w:after="60" w:line="276" w:lineRule="auto"/>
        <w:ind w:left="0"/>
        <w:rPr>
          <w:rFonts w:asciiTheme="minorHAnsi" w:hAnsiTheme="minorHAnsi" w:cstheme="minorHAnsi"/>
          <w:b/>
          <w:sz w:val="20"/>
          <w:szCs w:val="20"/>
        </w:rPr>
      </w:pPr>
    </w:p>
    <w:p w14:paraId="30163AFD" w14:textId="38CBC7D9" w:rsidR="009A5394" w:rsidRPr="009A5394" w:rsidRDefault="009A5394" w:rsidP="009A5394">
      <w:pPr>
        <w:spacing w:after="200" w:line="276" w:lineRule="auto"/>
        <w:jc w:val="center"/>
        <w:rPr>
          <w:rFonts w:asciiTheme="minorHAnsi" w:hAnsiTheme="minorHAnsi" w:cstheme="minorHAnsi"/>
          <w:b/>
        </w:rPr>
      </w:pPr>
      <w:r w:rsidRPr="009A5394">
        <w:rPr>
          <w:rFonts w:asciiTheme="minorHAnsi" w:hAnsiTheme="minorHAnsi" w:cstheme="minorHAnsi"/>
          <w:b/>
        </w:rPr>
        <w:t>DICHIARA QUANTO SEGUE</w:t>
      </w:r>
    </w:p>
    <w:p w14:paraId="0AE3CD7B" w14:textId="77777777" w:rsidR="00854359" w:rsidRDefault="00854359" w:rsidP="00AE419E">
      <w:pPr>
        <w:pStyle w:val="Corpotesto"/>
        <w:ind w:left="0" w:right="-37"/>
        <w:rPr>
          <w:rFonts w:asciiTheme="minorHAnsi" w:hAnsiTheme="minorHAnsi" w:cstheme="minorHAnsi"/>
          <w:sz w:val="22"/>
          <w:szCs w:val="22"/>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4"/>
      </w:tblGrid>
      <w:tr w:rsidR="009A5394" w:rsidRPr="00C726E1" w14:paraId="765C4FEA" w14:textId="77777777" w:rsidTr="00752E6A">
        <w:tc>
          <w:tcPr>
            <w:tcW w:w="9842" w:type="dxa"/>
            <w:shd w:val="clear" w:color="auto" w:fill="auto"/>
          </w:tcPr>
          <w:p w14:paraId="6DD74418" w14:textId="28B69460" w:rsidR="009A5394" w:rsidRPr="00C726E1" w:rsidRDefault="009A5394" w:rsidP="00752E6A">
            <w:pPr>
              <w:tabs>
                <w:tab w:val="left" w:pos="1068"/>
              </w:tabs>
              <w:jc w:val="center"/>
              <w:rPr>
                <w:rFonts w:asciiTheme="minorHAnsi" w:hAnsiTheme="minorHAnsi"/>
                <w:b/>
              </w:rPr>
            </w:pPr>
            <w:r>
              <w:rPr>
                <w:rFonts w:asciiTheme="minorHAnsi" w:hAnsiTheme="minorHAnsi"/>
                <w:b/>
              </w:rPr>
              <w:t>B</w:t>
            </w:r>
            <w:r w:rsidRPr="00C726E1">
              <w:rPr>
                <w:rFonts w:asciiTheme="minorHAnsi" w:hAnsiTheme="minorHAnsi"/>
                <w:b/>
              </w:rPr>
              <w:t>. REQUISITI DI IDONEITÀ PROFESSIONALE E PERSONE FISICHE AVENTI CAPACITA’ NELL’AMBITO DELLA ORGANIZZAZIONE DELL’OPERATORE ECONOMICO</w:t>
            </w:r>
          </w:p>
        </w:tc>
      </w:tr>
    </w:tbl>
    <w:p w14:paraId="4E72C64F" w14:textId="757A3C1D" w:rsidR="009A5394" w:rsidRPr="00C726E1" w:rsidRDefault="009A5394" w:rsidP="009A5394">
      <w:pPr>
        <w:tabs>
          <w:tab w:val="left" w:pos="1068"/>
        </w:tabs>
        <w:spacing w:before="120" w:after="120"/>
        <w:ind w:left="284" w:hanging="284"/>
        <w:jc w:val="center"/>
        <w:rPr>
          <w:rFonts w:asciiTheme="minorHAnsi" w:hAnsiTheme="minorHAnsi"/>
        </w:rPr>
      </w:pPr>
    </w:p>
    <w:p w14:paraId="242E99BF" w14:textId="600F410F" w:rsidR="009A5394" w:rsidRPr="00C726E1" w:rsidRDefault="009A5394" w:rsidP="009A5394">
      <w:pPr>
        <w:rPr>
          <w:rFonts w:asciiTheme="minorHAnsi" w:hAnsiTheme="minorHAnsi"/>
          <w:spacing w:val="-4"/>
        </w:rPr>
      </w:pPr>
      <w:r>
        <w:rPr>
          <w:noProof/>
          <w:position w:val="-3"/>
        </w:rPr>
        <mc:AlternateContent>
          <mc:Choice Requires="wpg">
            <w:drawing>
              <wp:inline distT="0" distB="0" distL="0" distR="0" wp14:anchorId="44723BE0" wp14:editId="6D6FE4C7">
                <wp:extent cx="135890" cy="135890"/>
                <wp:effectExtent l="0" t="0" r="0" b="0"/>
                <wp:docPr id="10844583"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882591481"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3D111D3A"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" filled="f" strokecolor="#000006" strokeweight=".25397mm">
                  <v:path arrowok="t"/>
                </v:rect>
                <w10:anchorlock/>
              </v:group>
            </w:pict>
          </mc:Fallback>
        </mc:AlternateContent>
      </w:r>
      <w:r>
        <w:rPr>
          <w:rFonts w:asciiTheme="minorHAnsi" w:hAnsiTheme="minorHAnsi"/>
        </w:rPr>
        <w:t xml:space="preserve"> </w:t>
      </w:r>
      <w:r w:rsidRPr="00C726E1">
        <w:rPr>
          <w:rFonts w:asciiTheme="minorHAnsi" w:hAnsiTheme="minorHAnsi"/>
        </w:rPr>
        <w:t xml:space="preserve">di essere </w:t>
      </w:r>
      <w:r w:rsidRPr="00C726E1">
        <w:rPr>
          <w:rFonts w:asciiTheme="minorHAnsi" w:hAnsiTheme="minorHAnsi"/>
          <w:b/>
        </w:rPr>
        <w:t>iscritto alla</w:t>
      </w:r>
      <w:r w:rsidRPr="00C726E1">
        <w:rPr>
          <w:rFonts w:asciiTheme="minorHAnsi" w:hAnsiTheme="minorHAnsi"/>
          <w:b/>
          <w:spacing w:val="-4"/>
        </w:rPr>
        <w:t xml:space="preserve"> Camera di Commercio, Industria, Artigianato e Agricoltura</w:t>
      </w:r>
      <w:r w:rsidRPr="00C726E1">
        <w:rPr>
          <w:rFonts w:asciiTheme="minorHAnsi" w:hAnsiTheme="minorHAnsi"/>
          <w:spacing w:val="-4"/>
        </w:rPr>
        <w:t xml:space="preserve"> con i seguenti dati:</w:t>
      </w:r>
    </w:p>
    <w:tbl>
      <w:tblPr>
        <w:tblW w:w="982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95"/>
        <w:gridCol w:w="1853"/>
        <w:gridCol w:w="2681"/>
        <w:gridCol w:w="2125"/>
        <w:gridCol w:w="2071"/>
      </w:tblGrid>
      <w:tr w:rsidR="009A5394" w:rsidRPr="00C726E1" w14:paraId="4B2D58C0" w14:textId="77777777" w:rsidTr="00752E6A">
        <w:tc>
          <w:tcPr>
            <w:tcW w:w="2948" w:type="dxa"/>
            <w:gridSpan w:val="2"/>
            <w:tcBorders>
              <w:top w:val="nil"/>
              <w:left w:val="nil"/>
              <w:bottom w:val="nil"/>
              <w:right w:val="nil"/>
            </w:tcBorders>
            <w:hideMark/>
          </w:tcPr>
          <w:p w14:paraId="2ACCEE15" w14:textId="77777777" w:rsidR="009A5394" w:rsidRPr="00C726E1" w:rsidRDefault="009A5394" w:rsidP="00752E6A">
            <w:pPr>
              <w:spacing w:before="60" w:after="60"/>
              <w:rPr>
                <w:rFonts w:asciiTheme="minorHAnsi" w:hAnsiTheme="minorHAnsi"/>
              </w:rPr>
            </w:pPr>
            <w:r w:rsidRPr="00C726E1">
              <w:rPr>
                <w:rFonts w:asciiTheme="minorHAnsi" w:hAnsiTheme="minorHAnsi"/>
              </w:rPr>
              <w:t>provincia di iscrizione:</w:t>
            </w:r>
          </w:p>
        </w:tc>
        <w:tc>
          <w:tcPr>
            <w:tcW w:w="2681" w:type="dxa"/>
            <w:tcBorders>
              <w:top w:val="nil"/>
              <w:left w:val="nil"/>
              <w:bottom w:val="dotted" w:sz="4" w:space="0" w:color="auto"/>
              <w:right w:val="nil"/>
            </w:tcBorders>
          </w:tcPr>
          <w:p w14:paraId="12D6703A" w14:textId="77777777" w:rsidR="009A5394" w:rsidRPr="00C726E1" w:rsidRDefault="009A5394" w:rsidP="00752E6A">
            <w:pPr>
              <w:spacing w:before="60" w:after="60"/>
              <w:rPr>
                <w:rFonts w:asciiTheme="minorHAnsi" w:hAnsiTheme="minorHAnsi"/>
              </w:rPr>
            </w:pPr>
          </w:p>
        </w:tc>
        <w:tc>
          <w:tcPr>
            <w:tcW w:w="2125" w:type="dxa"/>
            <w:tcBorders>
              <w:top w:val="nil"/>
              <w:left w:val="nil"/>
              <w:bottom w:val="nil"/>
              <w:right w:val="nil"/>
            </w:tcBorders>
            <w:hideMark/>
          </w:tcPr>
          <w:p w14:paraId="479C1751" w14:textId="77777777" w:rsidR="009A5394" w:rsidRPr="00C726E1" w:rsidRDefault="009A5394" w:rsidP="00752E6A">
            <w:pPr>
              <w:spacing w:before="60" w:after="60"/>
              <w:rPr>
                <w:rFonts w:asciiTheme="minorHAnsi" w:hAnsiTheme="minorHAnsi"/>
              </w:rPr>
            </w:pPr>
            <w:r w:rsidRPr="00C726E1">
              <w:rPr>
                <w:rFonts w:asciiTheme="minorHAnsi" w:hAnsiTheme="minorHAnsi"/>
              </w:rPr>
              <w:t>numero di iscrizione:</w:t>
            </w:r>
          </w:p>
        </w:tc>
        <w:tc>
          <w:tcPr>
            <w:tcW w:w="2071" w:type="dxa"/>
            <w:tcBorders>
              <w:top w:val="nil"/>
              <w:left w:val="nil"/>
              <w:bottom w:val="dotted" w:sz="4" w:space="0" w:color="auto"/>
              <w:right w:val="nil"/>
            </w:tcBorders>
            <w:vAlign w:val="bottom"/>
          </w:tcPr>
          <w:p w14:paraId="4A376BBF" w14:textId="77777777" w:rsidR="009A5394" w:rsidRPr="00C726E1" w:rsidRDefault="009A5394" w:rsidP="00752E6A">
            <w:pPr>
              <w:spacing w:before="60" w:after="60"/>
              <w:rPr>
                <w:rFonts w:asciiTheme="minorHAnsi" w:hAnsiTheme="minorHAnsi"/>
              </w:rPr>
            </w:pPr>
          </w:p>
        </w:tc>
      </w:tr>
      <w:tr w:rsidR="009A5394" w:rsidRPr="00C726E1" w14:paraId="6F590F0B" w14:textId="77777777" w:rsidTr="00752E6A">
        <w:tc>
          <w:tcPr>
            <w:tcW w:w="1095" w:type="dxa"/>
            <w:tcBorders>
              <w:top w:val="nil"/>
              <w:left w:val="nil"/>
              <w:bottom w:val="nil"/>
              <w:right w:val="nil"/>
            </w:tcBorders>
            <w:hideMark/>
          </w:tcPr>
          <w:p w14:paraId="25B299D7" w14:textId="77777777" w:rsidR="009A5394" w:rsidRPr="00C726E1" w:rsidRDefault="009A5394" w:rsidP="00752E6A">
            <w:pPr>
              <w:spacing w:before="60" w:after="60"/>
              <w:rPr>
                <w:rFonts w:asciiTheme="minorHAnsi" w:hAnsiTheme="minorHAnsi"/>
              </w:rPr>
            </w:pPr>
            <w:r w:rsidRPr="00C726E1">
              <w:rPr>
                <w:rFonts w:asciiTheme="minorHAnsi" w:hAnsiTheme="minorHAnsi"/>
              </w:rPr>
              <w:t>attività:</w:t>
            </w:r>
          </w:p>
        </w:tc>
        <w:tc>
          <w:tcPr>
            <w:tcW w:w="4534" w:type="dxa"/>
            <w:gridSpan w:val="2"/>
            <w:tcBorders>
              <w:top w:val="dotted" w:sz="4" w:space="0" w:color="auto"/>
              <w:left w:val="nil"/>
              <w:bottom w:val="dotted" w:sz="4" w:space="0" w:color="auto"/>
              <w:right w:val="nil"/>
            </w:tcBorders>
          </w:tcPr>
          <w:p w14:paraId="4FC489A6" w14:textId="77777777" w:rsidR="009A5394" w:rsidRPr="00C726E1" w:rsidRDefault="009A5394" w:rsidP="00752E6A">
            <w:pPr>
              <w:spacing w:before="60" w:after="60"/>
              <w:rPr>
                <w:rFonts w:asciiTheme="minorHAnsi" w:hAnsiTheme="minorHAnsi"/>
              </w:rPr>
            </w:pPr>
          </w:p>
        </w:tc>
        <w:tc>
          <w:tcPr>
            <w:tcW w:w="2125" w:type="dxa"/>
            <w:tcBorders>
              <w:top w:val="nil"/>
              <w:left w:val="nil"/>
              <w:bottom w:val="nil"/>
              <w:right w:val="nil"/>
            </w:tcBorders>
            <w:hideMark/>
          </w:tcPr>
          <w:p w14:paraId="41E17627" w14:textId="77777777" w:rsidR="009A5394" w:rsidRPr="00C726E1" w:rsidRDefault="009A5394" w:rsidP="00752E6A">
            <w:pPr>
              <w:spacing w:before="60" w:after="60"/>
              <w:rPr>
                <w:rFonts w:asciiTheme="minorHAnsi" w:hAnsiTheme="minorHAnsi"/>
              </w:rPr>
            </w:pPr>
            <w:r w:rsidRPr="00C726E1">
              <w:rPr>
                <w:rFonts w:asciiTheme="minorHAnsi" w:hAnsiTheme="minorHAnsi"/>
              </w:rPr>
              <w:t>codice:</w:t>
            </w:r>
          </w:p>
        </w:tc>
        <w:tc>
          <w:tcPr>
            <w:tcW w:w="2071" w:type="dxa"/>
            <w:tcBorders>
              <w:top w:val="dotted" w:sz="4" w:space="0" w:color="auto"/>
              <w:left w:val="nil"/>
              <w:bottom w:val="dotted" w:sz="4" w:space="0" w:color="auto"/>
              <w:right w:val="nil"/>
            </w:tcBorders>
          </w:tcPr>
          <w:p w14:paraId="017E8FA3" w14:textId="77777777" w:rsidR="009A5394" w:rsidRPr="00C726E1" w:rsidRDefault="009A5394" w:rsidP="00752E6A">
            <w:pPr>
              <w:spacing w:before="60" w:after="60"/>
              <w:rPr>
                <w:rFonts w:asciiTheme="minorHAnsi" w:hAnsiTheme="minorHAnsi"/>
              </w:rPr>
            </w:pPr>
          </w:p>
        </w:tc>
      </w:tr>
    </w:tbl>
    <w:p w14:paraId="46A306FE" w14:textId="77777777" w:rsidR="009A5394" w:rsidRPr="00C726E1" w:rsidRDefault="009A5394" w:rsidP="009A5394">
      <w:pPr>
        <w:ind w:left="284" w:hanging="284"/>
        <w:rPr>
          <w:rFonts w:asciiTheme="minorHAnsi" w:hAnsiTheme="minorHAnsi"/>
          <w:b/>
          <w:i/>
          <w:color w:val="FF0000"/>
        </w:rPr>
      </w:pPr>
    </w:p>
    <w:p w14:paraId="77501629" w14:textId="2C2C3817" w:rsidR="009A5394" w:rsidRPr="00C726E1" w:rsidRDefault="009A5394" w:rsidP="00E2418D">
      <w:pPr>
        <w:ind w:left="284" w:hanging="284"/>
        <w:jc w:val="left"/>
        <w:rPr>
          <w:rFonts w:asciiTheme="minorHAnsi" w:hAnsiTheme="minorHAnsi"/>
          <w:b/>
          <w:i/>
          <w:color w:val="FF0000"/>
        </w:rPr>
      </w:pPr>
      <w:r>
        <w:rPr>
          <w:noProof/>
          <w:position w:val="-3"/>
        </w:rPr>
        <mc:AlternateContent>
          <mc:Choice Requires="wpg">
            <w:drawing>
              <wp:inline distT="0" distB="0" distL="0" distR="0" wp14:anchorId="5C047DC2" wp14:editId="33596F8B">
                <wp:extent cx="135890" cy="135890"/>
                <wp:effectExtent l="0" t="0" r="0" b="0"/>
                <wp:docPr id="522323452"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191549104"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34CA3375"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" filled="f" strokecolor="#000006" strokeweight=".25397mm">
                  <v:path arrowok="t"/>
                </v:rect>
                <w10:anchorlock/>
              </v:group>
            </w:pict>
          </mc:Fallback>
        </mc:AlternateContent>
      </w:r>
      <w:r>
        <w:rPr>
          <w:rFonts w:asciiTheme="minorHAnsi" w:hAnsiTheme="minorHAnsi"/>
          <w:b/>
          <w:i/>
        </w:rPr>
        <w:t xml:space="preserve"> </w:t>
      </w:r>
      <w:r w:rsidR="00E2418D" w:rsidRPr="00E2418D">
        <w:rPr>
          <w:rFonts w:asciiTheme="minorHAnsi" w:hAnsiTheme="minorHAnsi"/>
          <w:bCs/>
          <w:i/>
        </w:rPr>
        <w:t>d</w:t>
      </w:r>
      <w:r w:rsidRPr="00E2418D">
        <w:rPr>
          <w:rFonts w:asciiTheme="minorHAnsi" w:hAnsiTheme="minorHAnsi"/>
          <w:bCs/>
          <w:i/>
        </w:rPr>
        <w:t xml:space="preserve">i essere abilitato all’esecuzione dei lavori in </w:t>
      </w:r>
      <w:r w:rsidRPr="00E2418D">
        <w:rPr>
          <w:rFonts w:asciiTheme="minorHAnsi" w:hAnsiTheme="minorHAnsi" w:cstheme="minorHAnsi"/>
          <w:bCs/>
          <w:i/>
        </w:rPr>
        <w:t>appalto</w:t>
      </w:r>
      <w:r w:rsidR="00E2418D" w:rsidRPr="00E2418D">
        <w:rPr>
          <w:rFonts w:asciiTheme="minorHAnsi" w:hAnsiTheme="minorHAnsi" w:cstheme="minorHAnsi"/>
          <w:bCs/>
        </w:rPr>
        <w:t xml:space="preserve"> ai sensi del </w:t>
      </w:r>
      <w:r w:rsidR="00E2418D" w:rsidRPr="00E2418D">
        <w:rPr>
          <w:rFonts w:asciiTheme="minorHAnsi" w:hAnsiTheme="minorHAnsi" w:cstheme="minorHAnsi"/>
          <w:b/>
        </w:rPr>
        <w:t>D.M. 22.01.2008 n.37</w:t>
      </w:r>
      <w:r w:rsidRPr="00E2418D">
        <w:rPr>
          <w:rFonts w:asciiTheme="minorHAnsi" w:hAnsiTheme="minorHAnsi" w:cstheme="minorHAnsi"/>
          <w:bCs/>
          <w:i/>
        </w:rPr>
        <w:t xml:space="preserve"> </w:t>
      </w:r>
      <w:r w:rsidRPr="00E2418D">
        <w:rPr>
          <w:rFonts w:asciiTheme="minorHAnsi" w:hAnsiTheme="minorHAnsi"/>
          <w:bCs/>
          <w:i/>
        </w:rPr>
        <w:t>in quanto l’impresa è iscritta nel registro delle imprese della Camera di Commercio di-.............................  per lavori …………….</w:t>
      </w:r>
    </w:p>
    <w:p w14:paraId="566F2592" w14:textId="77777777" w:rsidR="009A5394" w:rsidRPr="00C726E1" w:rsidRDefault="009A5394" w:rsidP="009A5394">
      <w:pPr>
        <w:ind w:left="284" w:hanging="284"/>
        <w:rPr>
          <w:rFonts w:asciiTheme="minorHAnsi" w:hAnsiTheme="minorHAnsi"/>
          <w:b/>
          <w:i/>
          <w:color w:val="FF0000"/>
        </w:rPr>
      </w:pPr>
    </w:p>
    <w:p w14:paraId="0101237E" w14:textId="77777777" w:rsidR="009A5394" w:rsidRPr="00C726E1" w:rsidRDefault="009A5394" w:rsidP="009A5394">
      <w:pPr>
        <w:ind w:left="284" w:hanging="284"/>
        <w:rPr>
          <w:rFonts w:asciiTheme="minorHAnsi" w:hAnsiTheme="minorHAnsi"/>
          <w:b/>
          <w:i/>
        </w:rPr>
      </w:pPr>
      <w:r w:rsidRPr="00C726E1">
        <w:rPr>
          <w:rFonts w:asciiTheme="minorHAnsi" w:hAnsiTheme="minorHAnsi"/>
          <w:b/>
          <w:i/>
        </w:rPr>
        <w:t>(</w:t>
      </w:r>
      <w:r w:rsidRPr="00C726E1">
        <w:rPr>
          <w:rFonts w:asciiTheme="minorHAnsi" w:hAnsiTheme="minorHAnsi"/>
          <w:b/>
          <w:i/>
          <w:caps/>
        </w:rPr>
        <w:t>per le IMPRESE individuali-indicare i soggetti sotto elencati</w:t>
      </w:r>
      <w:r w:rsidRPr="00C726E1">
        <w:rPr>
          <w:rFonts w:asciiTheme="minorHAnsi" w:hAnsiTheme="minorHAnsi"/>
          <w:b/>
          <w:i/>
        </w:rPr>
        <w:t>)</w:t>
      </w:r>
    </w:p>
    <w:tbl>
      <w:tblPr>
        <w:tblW w:w="9923"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4"/>
        <w:gridCol w:w="2950"/>
        <w:gridCol w:w="842"/>
        <w:gridCol w:w="1837"/>
        <w:gridCol w:w="1420"/>
        <w:gridCol w:w="147"/>
        <w:gridCol w:w="558"/>
        <w:gridCol w:w="2088"/>
        <w:gridCol w:w="47"/>
      </w:tblGrid>
      <w:tr w:rsidR="009A5394" w:rsidRPr="00C726E1" w14:paraId="0E129912" w14:textId="77777777" w:rsidTr="00752E6A">
        <w:tc>
          <w:tcPr>
            <w:tcW w:w="2984" w:type="dxa"/>
            <w:gridSpan w:val="2"/>
            <w:tcBorders>
              <w:top w:val="nil"/>
              <w:left w:val="nil"/>
              <w:bottom w:val="nil"/>
              <w:right w:val="nil"/>
            </w:tcBorders>
            <w:hideMark/>
          </w:tcPr>
          <w:p w14:paraId="23BB36E6" w14:textId="77777777" w:rsidR="009A5394" w:rsidRPr="00C726E1" w:rsidRDefault="009A5394" w:rsidP="00752E6A">
            <w:pPr>
              <w:autoSpaceDN w:val="0"/>
              <w:spacing w:before="60" w:after="60"/>
              <w:ind w:left="110"/>
              <w:rPr>
                <w:rFonts w:asciiTheme="minorHAnsi" w:hAnsiTheme="minorHAnsi"/>
              </w:rPr>
            </w:pPr>
            <w:r w:rsidRPr="00C726E1">
              <w:rPr>
                <w:rFonts w:asciiTheme="minorHAnsi" w:hAnsiTheme="minorHAnsi"/>
                <w:lang w:val="en-US"/>
              </w:rPr>
              <w:t xml:space="preserve">forma </w:t>
            </w:r>
            <w:r w:rsidRPr="00C726E1">
              <w:rPr>
                <w:rFonts w:asciiTheme="minorHAnsi" w:hAnsiTheme="minorHAnsi"/>
              </w:rPr>
              <w:t>giuridica</w:t>
            </w:r>
            <w:r w:rsidRPr="00C726E1">
              <w:rPr>
                <w:rFonts w:asciiTheme="minorHAnsi" w:hAnsiTheme="minorHAnsi"/>
                <w:lang w:val="en-US"/>
              </w:rPr>
              <w:t xml:space="preserve"> </w:t>
            </w:r>
            <w:r w:rsidRPr="00C726E1">
              <w:rPr>
                <w:rFonts w:asciiTheme="minorHAnsi" w:hAnsiTheme="minorHAnsi"/>
              </w:rPr>
              <w:t>impresa:</w:t>
            </w:r>
          </w:p>
        </w:tc>
        <w:tc>
          <w:tcPr>
            <w:tcW w:w="2679" w:type="dxa"/>
            <w:gridSpan w:val="2"/>
            <w:tcBorders>
              <w:top w:val="nil"/>
              <w:left w:val="nil"/>
              <w:bottom w:val="dotted" w:sz="4" w:space="0" w:color="auto"/>
              <w:right w:val="nil"/>
            </w:tcBorders>
            <w:hideMark/>
          </w:tcPr>
          <w:p w14:paraId="6035C9C7" w14:textId="77777777" w:rsidR="009A5394" w:rsidRPr="00C726E1" w:rsidRDefault="009A5394" w:rsidP="00752E6A">
            <w:pPr>
              <w:spacing w:before="60" w:after="60"/>
              <w:rPr>
                <w:rFonts w:asciiTheme="minorHAnsi" w:hAnsiTheme="minorHAnsi"/>
              </w:rPr>
            </w:pPr>
            <w:r w:rsidRPr="00C726E1">
              <w:rPr>
                <w:rFonts w:asciiTheme="minorHAnsi" w:hAnsiTheme="minorHAnsi"/>
              </w:rPr>
              <w:t>ditta individuale</w:t>
            </w:r>
          </w:p>
        </w:tc>
        <w:tc>
          <w:tcPr>
            <w:tcW w:w="2125" w:type="dxa"/>
            <w:gridSpan w:val="3"/>
            <w:tcBorders>
              <w:top w:val="nil"/>
              <w:left w:val="nil"/>
              <w:bottom w:val="nil"/>
              <w:right w:val="nil"/>
            </w:tcBorders>
            <w:hideMark/>
          </w:tcPr>
          <w:p w14:paraId="0A8AD3CA" w14:textId="77777777" w:rsidR="009A5394" w:rsidRPr="00C726E1" w:rsidRDefault="009A5394" w:rsidP="00752E6A">
            <w:pPr>
              <w:spacing w:before="60" w:after="60"/>
              <w:ind w:left="110"/>
              <w:rPr>
                <w:rFonts w:asciiTheme="minorHAnsi" w:hAnsiTheme="minorHAnsi"/>
              </w:rPr>
            </w:pPr>
            <w:r w:rsidRPr="00C726E1">
              <w:rPr>
                <w:rFonts w:asciiTheme="minorHAnsi" w:hAnsiTheme="minorHAnsi"/>
              </w:rPr>
              <w:t>anno di iscrizione:</w:t>
            </w:r>
          </w:p>
        </w:tc>
        <w:tc>
          <w:tcPr>
            <w:tcW w:w="2135" w:type="dxa"/>
            <w:gridSpan w:val="2"/>
            <w:tcBorders>
              <w:top w:val="nil"/>
              <w:left w:val="nil"/>
              <w:bottom w:val="dotted" w:sz="4" w:space="0" w:color="auto"/>
              <w:right w:val="nil"/>
            </w:tcBorders>
            <w:vAlign w:val="bottom"/>
          </w:tcPr>
          <w:p w14:paraId="0AEBAB2D" w14:textId="77777777" w:rsidR="009A5394" w:rsidRPr="00C726E1" w:rsidRDefault="009A5394" w:rsidP="00752E6A">
            <w:pPr>
              <w:spacing w:before="60" w:after="60"/>
              <w:rPr>
                <w:rFonts w:asciiTheme="minorHAnsi" w:hAnsiTheme="minorHAnsi"/>
              </w:rPr>
            </w:pPr>
          </w:p>
        </w:tc>
      </w:tr>
      <w:tr w:rsidR="009A5394" w:rsidRPr="00C726E1" w14:paraId="3AC0DA6C" w14:textId="77777777" w:rsidTr="00752E6A">
        <w:trPr>
          <w:cantSplit/>
        </w:trPr>
        <w:tc>
          <w:tcPr>
            <w:tcW w:w="9923" w:type="dxa"/>
            <w:gridSpan w:val="9"/>
            <w:tcBorders>
              <w:top w:val="nil"/>
              <w:left w:val="nil"/>
              <w:bottom w:val="single" w:sz="4" w:space="0" w:color="auto"/>
              <w:right w:val="nil"/>
            </w:tcBorders>
            <w:hideMark/>
          </w:tcPr>
          <w:p w14:paraId="7A86F218" w14:textId="77777777" w:rsidR="009A5394" w:rsidRPr="00C726E1" w:rsidRDefault="009A5394" w:rsidP="00C634FF">
            <w:pPr>
              <w:widowControl w:val="0"/>
              <w:numPr>
                <w:ilvl w:val="0"/>
                <w:numId w:val="2"/>
              </w:numPr>
              <w:spacing w:after="200" w:line="276" w:lineRule="auto"/>
              <w:ind w:left="357" w:right="0" w:hanging="357"/>
              <w:jc w:val="left"/>
              <w:rPr>
                <w:rFonts w:asciiTheme="minorHAnsi" w:hAnsiTheme="minorHAnsi"/>
              </w:rPr>
            </w:pPr>
            <w:r w:rsidRPr="00C726E1">
              <w:rPr>
                <w:rFonts w:asciiTheme="minorHAnsi" w:hAnsiTheme="minorHAnsi"/>
              </w:rPr>
              <w:t>il titolare</w:t>
            </w:r>
          </w:p>
          <w:p w14:paraId="26028984" w14:textId="77777777" w:rsidR="009A5394" w:rsidRPr="00C726E1" w:rsidRDefault="009A5394" w:rsidP="00C634FF">
            <w:pPr>
              <w:widowControl w:val="0"/>
              <w:numPr>
                <w:ilvl w:val="0"/>
                <w:numId w:val="2"/>
              </w:numPr>
              <w:spacing w:after="200" w:line="276" w:lineRule="auto"/>
              <w:ind w:left="357" w:right="0" w:hanging="357"/>
              <w:jc w:val="left"/>
              <w:rPr>
                <w:rFonts w:asciiTheme="minorHAnsi" w:hAnsiTheme="minorHAnsi"/>
              </w:rPr>
            </w:pPr>
            <w:r w:rsidRPr="00C726E1">
              <w:rPr>
                <w:rFonts w:asciiTheme="minorHAnsi" w:hAnsiTheme="minorHAnsi"/>
              </w:rPr>
              <w:t>il direttore tecnico</w:t>
            </w:r>
          </w:p>
          <w:p w14:paraId="4A625E1A" w14:textId="77777777" w:rsidR="009A5394" w:rsidRPr="00C726E1" w:rsidRDefault="009A5394" w:rsidP="00752E6A">
            <w:pPr>
              <w:rPr>
                <w:rFonts w:asciiTheme="minorHAnsi" w:hAnsiTheme="minorHAnsi"/>
                <w:b/>
              </w:rPr>
            </w:pPr>
            <w:r w:rsidRPr="00C726E1">
              <w:rPr>
                <w:rFonts w:asciiTheme="minorHAnsi" w:hAnsiTheme="minorHAnsi"/>
                <w:b/>
              </w:rPr>
              <w:t>sono così indicati:</w:t>
            </w:r>
          </w:p>
        </w:tc>
      </w:tr>
      <w:tr w:rsidR="009A5394" w:rsidRPr="00C726E1" w14:paraId="1895E1CB" w14:textId="77777777" w:rsidTr="00752E6A">
        <w:trPr>
          <w:trHeight w:val="493"/>
        </w:trPr>
        <w:tc>
          <w:tcPr>
            <w:tcW w:w="3826" w:type="dxa"/>
            <w:gridSpan w:val="3"/>
            <w:tcBorders>
              <w:top w:val="single" w:sz="4" w:space="0" w:color="auto"/>
              <w:left w:val="single" w:sz="4" w:space="0" w:color="auto"/>
              <w:bottom w:val="dotted" w:sz="4" w:space="0" w:color="auto"/>
              <w:right w:val="dotted" w:sz="4" w:space="0" w:color="auto"/>
            </w:tcBorders>
            <w:vAlign w:val="center"/>
            <w:hideMark/>
          </w:tcPr>
          <w:p w14:paraId="138825F2" w14:textId="77777777" w:rsidR="009A5394" w:rsidRPr="00C726E1" w:rsidRDefault="009A5394" w:rsidP="00752E6A">
            <w:pPr>
              <w:jc w:val="center"/>
              <w:rPr>
                <w:rFonts w:asciiTheme="minorHAnsi" w:hAnsiTheme="minorHAnsi"/>
                <w:i/>
                <w:iCs/>
              </w:rPr>
            </w:pPr>
            <w:r w:rsidRPr="00C726E1">
              <w:rPr>
                <w:rFonts w:asciiTheme="minorHAnsi" w:hAnsiTheme="minorHAnsi"/>
                <w:i/>
                <w:iCs/>
              </w:rPr>
              <w:t>Cognome e nome</w:t>
            </w:r>
          </w:p>
        </w:tc>
        <w:tc>
          <w:tcPr>
            <w:tcW w:w="3257" w:type="dxa"/>
            <w:gridSpan w:val="2"/>
            <w:tcBorders>
              <w:top w:val="single" w:sz="4" w:space="0" w:color="auto"/>
              <w:left w:val="dotted" w:sz="4" w:space="0" w:color="auto"/>
              <w:bottom w:val="single" w:sz="4" w:space="0" w:color="auto"/>
              <w:right w:val="dotted" w:sz="4" w:space="0" w:color="auto"/>
            </w:tcBorders>
            <w:vAlign w:val="center"/>
          </w:tcPr>
          <w:p w14:paraId="69247E0B" w14:textId="77777777" w:rsidR="009A5394" w:rsidRPr="00C726E1" w:rsidRDefault="009A5394" w:rsidP="00752E6A">
            <w:pPr>
              <w:jc w:val="center"/>
              <w:rPr>
                <w:rFonts w:asciiTheme="minorHAnsi" w:hAnsiTheme="minorHAnsi"/>
                <w:i/>
                <w:iCs/>
              </w:rPr>
            </w:pPr>
            <w:r w:rsidRPr="00C726E1">
              <w:rPr>
                <w:rFonts w:asciiTheme="minorHAnsi" w:hAnsiTheme="minorHAnsi"/>
                <w:i/>
                <w:iCs/>
              </w:rPr>
              <w:t>codice fiscale</w:t>
            </w:r>
          </w:p>
        </w:tc>
        <w:tc>
          <w:tcPr>
            <w:tcW w:w="2840" w:type="dxa"/>
            <w:gridSpan w:val="4"/>
            <w:tcBorders>
              <w:top w:val="single" w:sz="4" w:space="0" w:color="auto"/>
              <w:left w:val="dotted" w:sz="4" w:space="0" w:color="auto"/>
              <w:bottom w:val="single" w:sz="4" w:space="0" w:color="auto"/>
              <w:right w:val="single" w:sz="4" w:space="0" w:color="auto"/>
            </w:tcBorders>
            <w:vAlign w:val="center"/>
            <w:hideMark/>
          </w:tcPr>
          <w:p w14:paraId="380450A0" w14:textId="77777777" w:rsidR="009A5394" w:rsidRPr="00C726E1" w:rsidRDefault="009A5394" w:rsidP="00752E6A">
            <w:pPr>
              <w:jc w:val="center"/>
              <w:rPr>
                <w:rFonts w:asciiTheme="minorHAnsi" w:hAnsiTheme="minorHAnsi"/>
                <w:i/>
                <w:iCs/>
              </w:rPr>
            </w:pPr>
            <w:r w:rsidRPr="00C726E1">
              <w:rPr>
                <w:rFonts w:asciiTheme="minorHAnsi" w:hAnsiTheme="minorHAnsi"/>
                <w:i/>
                <w:iCs/>
              </w:rPr>
              <w:t xml:space="preserve">carica ricoperta </w:t>
            </w:r>
          </w:p>
        </w:tc>
      </w:tr>
      <w:tr w:rsidR="009A5394" w:rsidRPr="00C726E1" w14:paraId="639366A6" w14:textId="77777777" w:rsidTr="00752E6A">
        <w:tc>
          <w:tcPr>
            <w:tcW w:w="3826" w:type="dxa"/>
            <w:gridSpan w:val="3"/>
            <w:tcBorders>
              <w:top w:val="single" w:sz="4" w:space="0" w:color="auto"/>
              <w:left w:val="single" w:sz="4" w:space="0" w:color="auto"/>
              <w:bottom w:val="dotted" w:sz="4" w:space="0" w:color="auto"/>
              <w:right w:val="dotted" w:sz="4" w:space="0" w:color="auto"/>
            </w:tcBorders>
          </w:tcPr>
          <w:p w14:paraId="4903F027" w14:textId="77777777" w:rsidR="009A5394" w:rsidRPr="00C726E1" w:rsidRDefault="009A5394" w:rsidP="00752E6A">
            <w:pPr>
              <w:spacing w:before="60" w:after="60"/>
              <w:rPr>
                <w:rFonts w:asciiTheme="minorHAnsi" w:hAnsiTheme="minorHAnsi"/>
              </w:rPr>
            </w:pPr>
          </w:p>
        </w:tc>
        <w:tc>
          <w:tcPr>
            <w:tcW w:w="3257" w:type="dxa"/>
            <w:gridSpan w:val="2"/>
            <w:tcBorders>
              <w:top w:val="single" w:sz="4" w:space="0" w:color="auto"/>
              <w:left w:val="dotted" w:sz="4" w:space="0" w:color="auto"/>
              <w:bottom w:val="dotted" w:sz="4" w:space="0" w:color="auto"/>
              <w:right w:val="dotted" w:sz="4" w:space="0" w:color="auto"/>
            </w:tcBorders>
          </w:tcPr>
          <w:p w14:paraId="3720E5FB" w14:textId="77777777" w:rsidR="009A5394" w:rsidRPr="00C726E1" w:rsidRDefault="009A5394" w:rsidP="00752E6A">
            <w:pPr>
              <w:spacing w:before="60" w:after="60"/>
              <w:rPr>
                <w:rFonts w:asciiTheme="minorHAnsi" w:hAnsiTheme="minorHAnsi"/>
              </w:rPr>
            </w:pPr>
          </w:p>
        </w:tc>
        <w:tc>
          <w:tcPr>
            <w:tcW w:w="2840" w:type="dxa"/>
            <w:gridSpan w:val="4"/>
            <w:tcBorders>
              <w:top w:val="single" w:sz="4" w:space="0" w:color="auto"/>
              <w:left w:val="dotted" w:sz="4" w:space="0" w:color="auto"/>
              <w:bottom w:val="dotted" w:sz="4" w:space="0" w:color="auto"/>
              <w:right w:val="single" w:sz="4" w:space="0" w:color="auto"/>
            </w:tcBorders>
            <w:vAlign w:val="bottom"/>
            <w:hideMark/>
          </w:tcPr>
          <w:p w14:paraId="0423918C" w14:textId="77777777" w:rsidR="009A5394" w:rsidRPr="00C726E1" w:rsidRDefault="009A5394" w:rsidP="00752E6A">
            <w:pPr>
              <w:spacing w:before="60" w:after="60"/>
              <w:rPr>
                <w:rFonts w:asciiTheme="minorHAnsi" w:hAnsiTheme="minorHAnsi"/>
              </w:rPr>
            </w:pPr>
            <w:r w:rsidRPr="00C726E1">
              <w:rPr>
                <w:rFonts w:asciiTheme="minorHAnsi" w:hAnsiTheme="minorHAnsi"/>
              </w:rPr>
              <w:t>Titolare</w:t>
            </w:r>
          </w:p>
        </w:tc>
      </w:tr>
      <w:tr w:rsidR="009A5394" w:rsidRPr="00C726E1" w14:paraId="440082A1" w14:textId="77777777" w:rsidTr="00752E6A">
        <w:tc>
          <w:tcPr>
            <w:tcW w:w="3826" w:type="dxa"/>
            <w:gridSpan w:val="3"/>
            <w:tcBorders>
              <w:top w:val="dotted" w:sz="4" w:space="0" w:color="auto"/>
              <w:left w:val="single" w:sz="4" w:space="0" w:color="auto"/>
              <w:bottom w:val="dotted" w:sz="4" w:space="0" w:color="auto"/>
              <w:right w:val="dotted" w:sz="4" w:space="0" w:color="auto"/>
            </w:tcBorders>
          </w:tcPr>
          <w:p w14:paraId="28D5D063" w14:textId="77777777" w:rsidR="009A5394" w:rsidRPr="00C726E1" w:rsidRDefault="009A5394" w:rsidP="00752E6A">
            <w:pPr>
              <w:spacing w:before="60" w:after="60"/>
              <w:rPr>
                <w:rFonts w:asciiTheme="minorHAnsi" w:hAnsiTheme="minorHAnsi"/>
              </w:rPr>
            </w:pPr>
          </w:p>
        </w:tc>
        <w:tc>
          <w:tcPr>
            <w:tcW w:w="3257" w:type="dxa"/>
            <w:gridSpan w:val="2"/>
            <w:tcBorders>
              <w:top w:val="dotted" w:sz="4" w:space="0" w:color="auto"/>
              <w:left w:val="dotted" w:sz="4" w:space="0" w:color="auto"/>
              <w:bottom w:val="dotted" w:sz="4" w:space="0" w:color="auto"/>
              <w:right w:val="dotted" w:sz="4" w:space="0" w:color="auto"/>
            </w:tcBorders>
          </w:tcPr>
          <w:p w14:paraId="2DA836E4" w14:textId="77777777" w:rsidR="009A5394" w:rsidRPr="00C726E1" w:rsidRDefault="009A5394" w:rsidP="00752E6A">
            <w:pPr>
              <w:spacing w:before="60" w:after="60"/>
              <w:rPr>
                <w:rFonts w:asciiTheme="minorHAnsi" w:hAnsiTheme="minorHAnsi"/>
              </w:rPr>
            </w:pPr>
          </w:p>
        </w:tc>
        <w:tc>
          <w:tcPr>
            <w:tcW w:w="2840" w:type="dxa"/>
            <w:gridSpan w:val="4"/>
            <w:tcBorders>
              <w:top w:val="dotted" w:sz="4" w:space="0" w:color="auto"/>
              <w:left w:val="dotted" w:sz="4" w:space="0" w:color="auto"/>
              <w:bottom w:val="dotted" w:sz="4" w:space="0" w:color="auto"/>
              <w:right w:val="single" w:sz="4" w:space="0" w:color="auto"/>
            </w:tcBorders>
            <w:vAlign w:val="bottom"/>
          </w:tcPr>
          <w:p w14:paraId="294E82E6" w14:textId="77777777" w:rsidR="009A5394" w:rsidRPr="00C726E1" w:rsidRDefault="009A5394" w:rsidP="00752E6A">
            <w:pPr>
              <w:spacing w:before="60" w:after="60"/>
              <w:rPr>
                <w:rFonts w:asciiTheme="minorHAnsi" w:hAnsiTheme="minorHAnsi"/>
              </w:rPr>
            </w:pPr>
            <w:r w:rsidRPr="00C726E1">
              <w:rPr>
                <w:rFonts w:asciiTheme="minorHAnsi" w:hAnsiTheme="minorHAnsi"/>
              </w:rPr>
              <w:t>Direttore Tecnico</w:t>
            </w:r>
          </w:p>
        </w:tc>
      </w:tr>
      <w:tr w:rsidR="009A5394" w:rsidRPr="00C726E1" w14:paraId="6C7950FB" w14:textId="77777777" w:rsidTr="00752E6A">
        <w:tc>
          <w:tcPr>
            <w:tcW w:w="3826" w:type="dxa"/>
            <w:gridSpan w:val="3"/>
            <w:tcBorders>
              <w:top w:val="dotted" w:sz="4" w:space="0" w:color="auto"/>
              <w:left w:val="single" w:sz="4" w:space="0" w:color="auto"/>
              <w:bottom w:val="single" w:sz="4" w:space="0" w:color="auto"/>
              <w:right w:val="dotted" w:sz="4" w:space="0" w:color="auto"/>
            </w:tcBorders>
          </w:tcPr>
          <w:p w14:paraId="62A0227E" w14:textId="77777777" w:rsidR="009A5394" w:rsidRPr="00C726E1" w:rsidRDefault="009A5394" w:rsidP="00752E6A">
            <w:pPr>
              <w:spacing w:before="60" w:after="60"/>
              <w:rPr>
                <w:rFonts w:asciiTheme="minorHAnsi" w:hAnsiTheme="minorHAnsi"/>
              </w:rPr>
            </w:pPr>
          </w:p>
        </w:tc>
        <w:tc>
          <w:tcPr>
            <w:tcW w:w="3257" w:type="dxa"/>
            <w:gridSpan w:val="2"/>
            <w:tcBorders>
              <w:top w:val="dotted" w:sz="4" w:space="0" w:color="auto"/>
              <w:left w:val="dotted" w:sz="4" w:space="0" w:color="auto"/>
              <w:bottom w:val="single" w:sz="4" w:space="0" w:color="auto"/>
              <w:right w:val="dotted" w:sz="4" w:space="0" w:color="auto"/>
            </w:tcBorders>
          </w:tcPr>
          <w:p w14:paraId="34582AF8" w14:textId="77777777" w:rsidR="009A5394" w:rsidRPr="00C726E1" w:rsidRDefault="009A5394" w:rsidP="00752E6A">
            <w:pPr>
              <w:spacing w:before="60" w:after="60"/>
              <w:rPr>
                <w:rFonts w:asciiTheme="minorHAnsi" w:hAnsiTheme="minorHAnsi"/>
              </w:rPr>
            </w:pPr>
          </w:p>
        </w:tc>
        <w:tc>
          <w:tcPr>
            <w:tcW w:w="2840" w:type="dxa"/>
            <w:gridSpan w:val="4"/>
            <w:tcBorders>
              <w:top w:val="dotted" w:sz="4" w:space="0" w:color="auto"/>
              <w:left w:val="dotted" w:sz="4" w:space="0" w:color="auto"/>
              <w:bottom w:val="single" w:sz="4" w:space="0" w:color="auto"/>
              <w:right w:val="single" w:sz="4" w:space="0" w:color="auto"/>
            </w:tcBorders>
            <w:vAlign w:val="bottom"/>
          </w:tcPr>
          <w:p w14:paraId="357534DA" w14:textId="77777777" w:rsidR="009A5394" w:rsidRPr="00C726E1" w:rsidRDefault="009A5394" w:rsidP="00752E6A">
            <w:pPr>
              <w:spacing w:before="60" w:after="60"/>
              <w:rPr>
                <w:rFonts w:asciiTheme="minorHAnsi" w:hAnsiTheme="minorHAnsi"/>
              </w:rPr>
            </w:pPr>
          </w:p>
        </w:tc>
      </w:tr>
      <w:tr w:rsidR="009A5394" w:rsidRPr="00C726E1" w14:paraId="0E101934" w14:textId="77777777" w:rsidTr="00752E6A">
        <w:tc>
          <w:tcPr>
            <w:tcW w:w="9923" w:type="dxa"/>
            <w:gridSpan w:val="9"/>
            <w:tcBorders>
              <w:top w:val="nil"/>
              <w:left w:val="nil"/>
              <w:bottom w:val="nil"/>
              <w:right w:val="nil"/>
            </w:tcBorders>
          </w:tcPr>
          <w:p w14:paraId="05249975" w14:textId="77777777" w:rsidR="009A5394" w:rsidRPr="00C726E1" w:rsidRDefault="009A5394" w:rsidP="00752E6A">
            <w:pPr>
              <w:spacing w:before="60" w:after="60"/>
              <w:rPr>
                <w:rFonts w:asciiTheme="minorHAnsi" w:hAnsiTheme="minorHAnsi"/>
                <w:b/>
                <w:i/>
                <w:caps/>
              </w:rPr>
            </w:pPr>
            <w:bookmarkStart w:id="1" w:name="_Hlk137638643"/>
          </w:p>
          <w:p w14:paraId="681FE31C" w14:textId="77777777" w:rsidR="009A5394" w:rsidRPr="00C726E1" w:rsidRDefault="009A5394" w:rsidP="00752E6A">
            <w:pPr>
              <w:ind w:left="284" w:hanging="284"/>
              <w:rPr>
                <w:rFonts w:asciiTheme="minorHAnsi" w:hAnsiTheme="minorHAnsi"/>
                <w:b/>
                <w:i/>
              </w:rPr>
            </w:pPr>
            <w:r w:rsidRPr="00C726E1">
              <w:rPr>
                <w:rFonts w:asciiTheme="minorHAnsi" w:hAnsiTheme="minorHAnsi"/>
                <w:b/>
                <w:i/>
              </w:rPr>
              <w:t>(</w:t>
            </w:r>
            <w:r w:rsidRPr="00C726E1">
              <w:rPr>
                <w:rFonts w:asciiTheme="minorHAnsi" w:hAnsiTheme="minorHAnsi"/>
                <w:b/>
                <w:i/>
                <w:caps/>
              </w:rPr>
              <w:t>per le societa’ in nome collettivo-indicare i soggetti sotto elencati</w:t>
            </w:r>
            <w:r w:rsidRPr="00C726E1">
              <w:rPr>
                <w:rFonts w:asciiTheme="minorHAnsi" w:hAnsiTheme="minorHAnsi"/>
                <w:b/>
                <w:i/>
              </w:rPr>
              <w:t>)</w:t>
            </w:r>
          </w:p>
          <w:tbl>
            <w:tblPr>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0"/>
              <w:gridCol w:w="2984"/>
              <w:gridCol w:w="842"/>
              <w:gridCol w:w="1837"/>
              <w:gridCol w:w="1145"/>
              <w:gridCol w:w="980"/>
              <w:gridCol w:w="1787"/>
              <w:gridCol w:w="280"/>
            </w:tblGrid>
            <w:tr w:rsidR="009A5394" w:rsidRPr="00C726E1" w14:paraId="568E00BC" w14:textId="77777777" w:rsidTr="00752E6A">
              <w:trPr>
                <w:gridBefore w:val="1"/>
                <w:wBefore w:w="280" w:type="dxa"/>
              </w:trPr>
              <w:tc>
                <w:tcPr>
                  <w:tcW w:w="2984" w:type="dxa"/>
                  <w:tcBorders>
                    <w:top w:val="nil"/>
                    <w:left w:val="nil"/>
                    <w:bottom w:val="nil"/>
                    <w:right w:val="nil"/>
                  </w:tcBorders>
                  <w:hideMark/>
                </w:tcPr>
                <w:p w14:paraId="2A589F8F" w14:textId="77777777" w:rsidR="009A5394" w:rsidRPr="00C726E1" w:rsidRDefault="009A5394" w:rsidP="00752E6A">
                  <w:pPr>
                    <w:autoSpaceDN w:val="0"/>
                    <w:spacing w:before="60" w:after="60"/>
                    <w:ind w:left="110"/>
                    <w:rPr>
                      <w:rFonts w:asciiTheme="minorHAnsi" w:hAnsiTheme="minorHAnsi"/>
                    </w:rPr>
                  </w:pPr>
                  <w:r w:rsidRPr="00C726E1">
                    <w:rPr>
                      <w:rFonts w:asciiTheme="minorHAnsi" w:hAnsiTheme="minorHAnsi"/>
                      <w:lang w:val="en-US"/>
                    </w:rPr>
                    <w:t xml:space="preserve">forma </w:t>
                  </w:r>
                  <w:r w:rsidRPr="00C726E1">
                    <w:rPr>
                      <w:rFonts w:asciiTheme="minorHAnsi" w:hAnsiTheme="minorHAnsi"/>
                    </w:rPr>
                    <w:t>giuridica</w:t>
                  </w:r>
                  <w:r w:rsidRPr="00C726E1">
                    <w:rPr>
                      <w:rFonts w:asciiTheme="minorHAnsi" w:hAnsiTheme="minorHAnsi"/>
                      <w:lang w:val="en-US"/>
                    </w:rPr>
                    <w:t xml:space="preserve"> </w:t>
                  </w:r>
                  <w:r w:rsidRPr="00C726E1">
                    <w:rPr>
                      <w:rFonts w:asciiTheme="minorHAnsi" w:hAnsiTheme="minorHAnsi"/>
                    </w:rPr>
                    <w:t>impresa:</w:t>
                  </w:r>
                </w:p>
              </w:tc>
              <w:tc>
                <w:tcPr>
                  <w:tcW w:w="2679" w:type="dxa"/>
                  <w:gridSpan w:val="2"/>
                  <w:tcBorders>
                    <w:top w:val="nil"/>
                    <w:left w:val="nil"/>
                    <w:bottom w:val="dotted" w:sz="4" w:space="0" w:color="auto"/>
                    <w:right w:val="nil"/>
                  </w:tcBorders>
                  <w:hideMark/>
                </w:tcPr>
                <w:p w14:paraId="24EE0A7E" w14:textId="77777777" w:rsidR="009A5394" w:rsidRPr="00C726E1" w:rsidRDefault="009A5394" w:rsidP="00752E6A">
                  <w:pPr>
                    <w:spacing w:before="60" w:after="60"/>
                    <w:rPr>
                      <w:rFonts w:asciiTheme="minorHAnsi" w:hAnsiTheme="minorHAnsi"/>
                    </w:rPr>
                  </w:pPr>
                  <w:r w:rsidRPr="00C726E1">
                    <w:rPr>
                      <w:rFonts w:asciiTheme="minorHAnsi" w:hAnsiTheme="minorHAnsi"/>
                    </w:rPr>
                    <w:t>Società in nome collettivo</w:t>
                  </w:r>
                </w:p>
              </w:tc>
              <w:tc>
                <w:tcPr>
                  <w:tcW w:w="2125" w:type="dxa"/>
                  <w:gridSpan w:val="2"/>
                  <w:tcBorders>
                    <w:top w:val="nil"/>
                    <w:left w:val="nil"/>
                    <w:bottom w:val="nil"/>
                    <w:right w:val="nil"/>
                  </w:tcBorders>
                  <w:hideMark/>
                </w:tcPr>
                <w:p w14:paraId="5B153992" w14:textId="77777777" w:rsidR="009A5394" w:rsidRPr="00C726E1" w:rsidRDefault="009A5394" w:rsidP="00752E6A">
                  <w:pPr>
                    <w:spacing w:before="60" w:after="60"/>
                    <w:ind w:left="110"/>
                    <w:rPr>
                      <w:rFonts w:asciiTheme="minorHAnsi" w:hAnsiTheme="minorHAnsi"/>
                    </w:rPr>
                  </w:pPr>
                  <w:r w:rsidRPr="00C726E1">
                    <w:rPr>
                      <w:rFonts w:asciiTheme="minorHAnsi" w:hAnsiTheme="minorHAnsi"/>
                    </w:rPr>
                    <w:t>anno di iscrizione:</w:t>
                  </w:r>
                </w:p>
              </w:tc>
              <w:tc>
                <w:tcPr>
                  <w:tcW w:w="2067" w:type="dxa"/>
                  <w:gridSpan w:val="2"/>
                  <w:tcBorders>
                    <w:top w:val="nil"/>
                    <w:left w:val="nil"/>
                    <w:bottom w:val="dotted" w:sz="4" w:space="0" w:color="auto"/>
                    <w:right w:val="nil"/>
                  </w:tcBorders>
                  <w:vAlign w:val="bottom"/>
                </w:tcPr>
                <w:p w14:paraId="584E7FE9" w14:textId="77777777" w:rsidR="009A5394" w:rsidRPr="00C726E1" w:rsidRDefault="009A5394" w:rsidP="00752E6A">
                  <w:pPr>
                    <w:spacing w:before="60" w:after="60"/>
                    <w:rPr>
                      <w:rFonts w:asciiTheme="minorHAnsi" w:hAnsiTheme="minorHAnsi"/>
                    </w:rPr>
                  </w:pPr>
                </w:p>
              </w:tc>
            </w:tr>
            <w:tr w:rsidR="009A5394" w:rsidRPr="00C726E1" w14:paraId="698CB248" w14:textId="77777777" w:rsidTr="00752E6A">
              <w:trPr>
                <w:gridBefore w:val="1"/>
                <w:wBefore w:w="280" w:type="dxa"/>
                <w:cantSplit/>
              </w:trPr>
              <w:tc>
                <w:tcPr>
                  <w:tcW w:w="9855" w:type="dxa"/>
                  <w:gridSpan w:val="7"/>
                  <w:tcBorders>
                    <w:top w:val="nil"/>
                    <w:left w:val="nil"/>
                    <w:bottom w:val="single" w:sz="4" w:space="0" w:color="auto"/>
                    <w:right w:val="nil"/>
                  </w:tcBorders>
                  <w:hideMark/>
                </w:tcPr>
                <w:p w14:paraId="20BF0623" w14:textId="77777777" w:rsidR="009A5394" w:rsidRPr="00C726E1" w:rsidRDefault="009A5394" w:rsidP="00C634FF">
                  <w:pPr>
                    <w:widowControl w:val="0"/>
                    <w:numPr>
                      <w:ilvl w:val="0"/>
                      <w:numId w:val="2"/>
                    </w:numPr>
                    <w:spacing w:after="200" w:line="276" w:lineRule="auto"/>
                    <w:ind w:left="357" w:right="0" w:hanging="357"/>
                    <w:jc w:val="left"/>
                    <w:rPr>
                      <w:rFonts w:asciiTheme="minorHAnsi" w:hAnsiTheme="minorHAnsi"/>
                    </w:rPr>
                  </w:pPr>
                  <w:r w:rsidRPr="00C726E1">
                    <w:rPr>
                      <w:rFonts w:asciiTheme="minorHAnsi" w:hAnsiTheme="minorHAnsi"/>
                    </w:rPr>
                    <w:t>il socio amministratore</w:t>
                  </w:r>
                </w:p>
                <w:p w14:paraId="5B5B3E63" w14:textId="77777777" w:rsidR="009A5394" w:rsidRPr="00C726E1" w:rsidRDefault="009A5394" w:rsidP="00C634FF">
                  <w:pPr>
                    <w:widowControl w:val="0"/>
                    <w:numPr>
                      <w:ilvl w:val="0"/>
                      <w:numId w:val="2"/>
                    </w:numPr>
                    <w:spacing w:after="200" w:line="276" w:lineRule="auto"/>
                    <w:ind w:left="357" w:right="0" w:hanging="357"/>
                    <w:jc w:val="left"/>
                    <w:rPr>
                      <w:rFonts w:asciiTheme="minorHAnsi" w:hAnsiTheme="minorHAnsi"/>
                    </w:rPr>
                  </w:pPr>
                  <w:r w:rsidRPr="00C726E1">
                    <w:rPr>
                      <w:rFonts w:asciiTheme="minorHAnsi" w:hAnsiTheme="minorHAnsi"/>
                    </w:rPr>
                    <w:t>il direttore tecnico</w:t>
                  </w:r>
                </w:p>
                <w:p w14:paraId="5675355A" w14:textId="77777777" w:rsidR="009A5394" w:rsidRPr="00C726E1" w:rsidRDefault="009A5394" w:rsidP="00752E6A">
                  <w:pPr>
                    <w:rPr>
                      <w:rFonts w:asciiTheme="minorHAnsi" w:hAnsiTheme="minorHAnsi"/>
                      <w:b/>
                    </w:rPr>
                  </w:pPr>
                  <w:r w:rsidRPr="00C726E1">
                    <w:rPr>
                      <w:rFonts w:asciiTheme="minorHAnsi" w:hAnsiTheme="minorHAnsi"/>
                      <w:b/>
                    </w:rPr>
                    <w:t>sono così indicati:</w:t>
                  </w:r>
                </w:p>
              </w:tc>
            </w:tr>
            <w:tr w:rsidR="009A5394" w:rsidRPr="00C726E1" w14:paraId="29007B47" w14:textId="77777777" w:rsidTr="00752E6A">
              <w:trPr>
                <w:gridAfter w:val="1"/>
                <w:wAfter w:w="280" w:type="dxa"/>
                <w:trHeight w:val="493"/>
              </w:trPr>
              <w:tc>
                <w:tcPr>
                  <w:tcW w:w="4106" w:type="dxa"/>
                  <w:gridSpan w:val="3"/>
                  <w:tcBorders>
                    <w:top w:val="single" w:sz="4" w:space="0" w:color="auto"/>
                    <w:left w:val="single" w:sz="4" w:space="0" w:color="auto"/>
                    <w:bottom w:val="dotted" w:sz="4" w:space="0" w:color="auto"/>
                    <w:right w:val="dotted" w:sz="4" w:space="0" w:color="auto"/>
                  </w:tcBorders>
                  <w:vAlign w:val="center"/>
                  <w:hideMark/>
                </w:tcPr>
                <w:p w14:paraId="55A06645" w14:textId="77777777" w:rsidR="009A5394" w:rsidRPr="00C726E1" w:rsidRDefault="009A5394" w:rsidP="00752E6A">
                  <w:pPr>
                    <w:jc w:val="center"/>
                    <w:rPr>
                      <w:rFonts w:asciiTheme="minorHAnsi" w:hAnsiTheme="minorHAnsi"/>
                      <w:i/>
                      <w:iCs/>
                    </w:rPr>
                  </w:pPr>
                  <w:bookmarkStart w:id="2" w:name="_Hlk137637037"/>
                  <w:r w:rsidRPr="00C726E1">
                    <w:rPr>
                      <w:rFonts w:asciiTheme="minorHAnsi" w:hAnsiTheme="minorHAnsi"/>
                      <w:i/>
                      <w:iCs/>
                    </w:rPr>
                    <w:t>Cognome e nome</w:t>
                  </w:r>
                </w:p>
              </w:tc>
              <w:tc>
                <w:tcPr>
                  <w:tcW w:w="2982" w:type="dxa"/>
                  <w:gridSpan w:val="2"/>
                  <w:tcBorders>
                    <w:top w:val="single" w:sz="4" w:space="0" w:color="auto"/>
                    <w:left w:val="dotted" w:sz="4" w:space="0" w:color="auto"/>
                    <w:bottom w:val="single" w:sz="4" w:space="0" w:color="auto"/>
                    <w:right w:val="dotted" w:sz="4" w:space="0" w:color="auto"/>
                  </w:tcBorders>
                  <w:vAlign w:val="center"/>
                </w:tcPr>
                <w:p w14:paraId="05805769" w14:textId="77777777" w:rsidR="009A5394" w:rsidRPr="00C726E1" w:rsidRDefault="009A5394" w:rsidP="00752E6A">
                  <w:pPr>
                    <w:jc w:val="center"/>
                    <w:rPr>
                      <w:rFonts w:asciiTheme="minorHAnsi" w:hAnsiTheme="minorHAnsi"/>
                      <w:i/>
                      <w:iCs/>
                    </w:rPr>
                  </w:pPr>
                  <w:r w:rsidRPr="00C726E1">
                    <w:rPr>
                      <w:rFonts w:asciiTheme="minorHAnsi" w:hAnsiTheme="minorHAnsi"/>
                      <w:i/>
                      <w:iCs/>
                    </w:rPr>
                    <w:t>codice fiscale</w:t>
                  </w:r>
                </w:p>
              </w:tc>
              <w:tc>
                <w:tcPr>
                  <w:tcW w:w="2767" w:type="dxa"/>
                  <w:gridSpan w:val="2"/>
                  <w:tcBorders>
                    <w:top w:val="single" w:sz="4" w:space="0" w:color="auto"/>
                    <w:left w:val="dotted" w:sz="4" w:space="0" w:color="auto"/>
                    <w:bottom w:val="single" w:sz="4" w:space="0" w:color="auto"/>
                    <w:right w:val="single" w:sz="4" w:space="0" w:color="auto"/>
                  </w:tcBorders>
                  <w:vAlign w:val="center"/>
                  <w:hideMark/>
                </w:tcPr>
                <w:p w14:paraId="27A611AA" w14:textId="77777777" w:rsidR="009A5394" w:rsidRPr="00C726E1" w:rsidRDefault="009A5394" w:rsidP="00752E6A">
                  <w:pPr>
                    <w:jc w:val="center"/>
                    <w:rPr>
                      <w:rFonts w:asciiTheme="minorHAnsi" w:hAnsiTheme="minorHAnsi"/>
                      <w:i/>
                      <w:iCs/>
                    </w:rPr>
                  </w:pPr>
                  <w:r w:rsidRPr="00C726E1">
                    <w:rPr>
                      <w:rFonts w:asciiTheme="minorHAnsi" w:hAnsiTheme="minorHAnsi"/>
                      <w:i/>
                      <w:iCs/>
                    </w:rPr>
                    <w:t xml:space="preserve">carica ricoperta </w:t>
                  </w:r>
                </w:p>
              </w:tc>
            </w:tr>
            <w:tr w:rsidR="009A5394" w:rsidRPr="00C726E1" w14:paraId="2E7F1F69" w14:textId="77777777" w:rsidTr="00752E6A">
              <w:trPr>
                <w:gridAfter w:val="1"/>
                <w:wAfter w:w="280" w:type="dxa"/>
              </w:trPr>
              <w:tc>
                <w:tcPr>
                  <w:tcW w:w="4106" w:type="dxa"/>
                  <w:gridSpan w:val="3"/>
                  <w:tcBorders>
                    <w:top w:val="single" w:sz="4" w:space="0" w:color="auto"/>
                    <w:left w:val="single" w:sz="4" w:space="0" w:color="auto"/>
                    <w:bottom w:val="dotted" w:sz="4" w:space="0" w:color="auto"/>
                    <w:right w:val="dotted" w:sz="4" w:space="0" w:color="auto"/>
                  </w:tcBorders>
                </w:tcPr>
                <w:p w14:paraId="12862870" w14:textId="77777777" w:rsidR="009A5394" w:rsidRPr="00C726E1" w:rsidRDefault="009A5394" w:rsidP="00752E6A">
                  <w:pPr>
                    <w:spacing w:before="60" w:after="60"/>
                    <w:rPr>
                      <w:rFonts w:asciiTheme="minorHAnsi" w:hAnsiTheme="minorHAnsi"/>
                    </w:rPr>
                  </w:pPr>
                </w:p>
              </w:tc>
              <w:tc>
                <w:tcPr>
                  <w:tcW w:w="2982" w:type="dxa"/>
                  <w:gridSpan w:val="2"/>
                  <w:tcBorders>
                    <w:top w:val="single" w:sz="4" w:space="0" w:color="auto"/>
                    <w:left w:val="dotted" w:sz="4" w:space="0" w:color="auto"/>
                    <w:bottom w:val="dotted" w:sz="4" w:space="0" w:color="auto"/>
                    <w:right w:val="dotted" w:sz="4" w:space="0" w:color="auto"/>
                  </w:tcBorders>
                </w:tcPr>
                <w:p w14:paraId="3FCA1BC4" w14:textId="77777777" w:rsidR="009A5394" w:rsidRPr="00C726E1" w:rsidRDefault="009A5394" w:rsidP="00752E6A">
                  <w:pPr>
                    <w:spacing w:before="60" w:after="60"/>
                    <w:rPr>
                      <w:rFonts w:asciiTheme="minorHAnsi" w:hAnsiTheme="minorHAnsi"/>
                    </w:rPr>
                  </w:pPr>
                </w:p>
              </w:tc>
              <w:tc>
                <w:tcPr>
                  <w:tcW w:w="2767" w:type="dxa"/>
                  <w:gridSpan w:val="2"/>
                  <w:tcBorders>
                    <w:top w:val="single" w:sz="4" w:space="0" w:color="auto"/>
                    <w:left w:val="dotted" w:sz="4" w:space="0" w:color="auto"/>
                    <w:bottom w:val="dotted" w:sz="4" w:space="0" w:color="auto"/>
                    <w:right w:val="single" w:sz="4" w:space="0" w:color="auto"/>
                  </w:tcBorders>
                  <w:vAlign w:val="bottom"/>
                  <w:hideMark/>
                </w:tcPr>
                <w:p w14:paraId="47980831" w14:textId="77777777" w:rsidR="009A5394" w:rsidRPr="00C726E1" w:rsidRDefault="009A5394" w:rsidP="00752E6A">
                  <w:pPr>
                    <w:spacing w:before="60" w:after="60"/>
                    <w:rPr>
                      <w:rFonts w:asciiTheme="minorHAnsi" w:hAnsiTheme="minorHAnsi"/>
                    </w:rPr>
                  </w:pPr>
                  <w:r w:rsidRPr="00C726E1">
                    <w:rPr>
                      <w:rFonts w:asciiTheme="minorHAnsi" w:hAnsiTheme="minorHAnsi"/>
                    </w:rPr>
                    <w:t>Socio amministratore</w:t>
                  </w:r>
                </w:p>
              </w:tc>
            </w:tr>
            <w:tr w:rsidR="009A5394" w:rsidRPr="00C726E1" w14:paraId="1E4A0101" w14:textId="77777777" w:rsidTr="00752E6A">
              <w:trPr>
                <w:gridAfter w:val="1"/>
                <w:wAfter w:w="280" w:type="dxa"/>
              </w:trPr>
              <w:tc>
                <w:tcPr>
                  <w:tcW w:w="4106" w:type="dxa"/>
                  <w:gridSpan w:val="3"/>
                  <w:tcBorders>
                    <w:top w:val="dotted" w:sz="4" w:space="0" w:color="auto"/>
                    <w:left w:val="single" w:sz="4" w:space="0" w:color="auto"/>
                    <w:bottom w:val="dotted" w:sz="4" w:space="0" w:color="auto"/>
                    <w:right w:val="dotted" w:sz="4" w:space="0" w:color="auto"/>
                  </w:tcBorders>
                </w:tcPr>
                <w:p w14:paraId="5DE4D04A" w14:textId="77777777" w:rsidR="009A5394" w:rsidRPr="00C726E1" w:rsidRDefault="009A5394" w:rsidP="00752E6A">
                  <w:pPr>
                    <w:spacing w:before="60" w:after="60"/>
                    <w:rPr>
                      <w:rFonts w:asciiTheme="minorHAnsi" w:hAnsiTheme="minorHAnsi"/>
                    </w:rPr>
                  </w:pPr>
                </w:p>
              </w:tc>
              <w:tc>
                <w:tcPr>
                  <w:tcW w:w="2982" w:type="dxa"/>
                  <w:gridSpan w:val="2"/>
                  <w:tcBorders>
                    <w:top w:val="dotted" w:sz="4" w:space="0" w:color="auto"/>
                    <w:left w:val="dotted" w:sz="4" w:space="0" w:color="auto"/>
                    <w:bottom w:val="dotted" w:sz="4" w:space="0" w:color="auto"/>
                    <w:right w:val="dotted" w:sz="4" w:space="0" w:color="auto"/>
                  </w:tcBorders>
                </w:tcPr>
                <w:p w14:paraId="2E179C39" w14:textId="77777777" w:rsidR="009A5394" w:rsidRPr="00C726E1" w:rsidRDefault="009A5394" w:rsidP="00752E6A">
                  <w:pPr>
                    <w:spacing w:before="60" w:after="60"/>
                    <w:rPr>
                      <w:rFonts w:asciiTheme="minorHAnsi" w:hAnsiTheme="minorHAnsi"/>
                    </w:rPr>
                  </w:pPr>
                </w:p>
              </w:tc>
              <w:tc>
                <w:tcPr>
                  <w:tcW w:w="2767" w:type="dxa"/>
                  <w:gridSpan w:val="2"/>
                  <w:tcBorders>
                    <w:top w:val="dotted" w:sz="4" w:space="0" w:color="auto"/>
                    <w:left w:val="dotted" w:sz="4" w:space="0" w:color="auto"/>
                    <w:bottom w:val="dotted" w:sz="4" w:space="0" w:color="auto"/>
                    <w:right w:val="single" w:sz="4" w:space="0" w:color="auto"/>
                  </w:tcBorders>
                  <w:vAlign w:val="bottom"/>
                </w:tcPr>
                <w:p w14:paraId="5AD0FB6A" w14:textId="77777777" w:rsidR="009A5394" w:rsidRPr="00C726E1" w:rsidRDefault="009A5394" w:rsidP="00752E6A">
                  <w:pPr>
                    <w:spacing w:before="60" w:after="60"/>
                    <w:ind w:right="211"/>
                    <w:rPr>
                      <w:rFonts w:asciiTheme="minorHAnsi" w:hAnsiTheme="minorHAnsi"/>
                    </w:rPr>
                  </w:pPr>
                  <w:r w:rsidRPr="00C726E1">
                    <w:rPr>
                      <w:rFonts w:asciiTheme="minorHAnsi" w:hAnsiTheme="minorHAnsi"/>
                    </w:rPr>
                    <w:t>Direttore Tecnico</w:t>
                  </w:r>
                </w:p>
              </w:tc>
            </w:tr>
            <w:tr w:rsidR="009A5394" w:rsidRPr="00C726E1" w14:paraId="03916301" w14:textId="77777777" w:rsidTr="00752E6A">
              <w:trPr>
                <w:gridAfter w:val="1"/>
                <w:wAfter w:w="280" w:type="dxa"/>
              </w:trPr>
              <w:tc>
                <w:tcPr>
                  <w:tcW w:w="4106" w:type="dxa"/>
                  <w:gridSpan w:val="3"/>
                  <w:tcBorders>
                    <w:top w:val="dotted" w:sz="4" w:space="0" w:color="auto"/>
                    <w:left w:val="single" w:sz="4" w:space="0" w:color="auto"/>
                    <w:bottom w:val="single" w:sz="4" w:space="0" w:color="auto"/>
                    <w:right w:val="dotted" w:sz="4" w:space="0" w:color="auto"/>
                  </w:tcBorders>
                </w:tcPr>
                <w:p w14:paraId="181541A2" w14:textId="77777777" w:rsidR="009A5394" w:rsidRPr="00C726E1" w:rsidRDefault="009A5394" w:rsidP="00752E6A">
                  <w:pPr>
                    <w:spacing w:before="60" w:after="60"/>
                    <w:rPr>
                      <w:rFonts w:asciiTheme="minorHAnsi" w:hAnsiTheme="minorHAnsi"/>
                    </w:rPr>
                  </w:pPr>
                </w:p>
              </w:tc>
              <w:tc>
                <w:tcPr>
                  <w:tcW w:w="2982" w:type="dxa"/>
                  <w:gridSpan w:val="2"/>
                  <w:tcBorders>
                    <w:top w:val="dotted" w:sz="4" w:space="0" w:color="auto"/>
                    <w:left w:val="dotted" w:sz="4" w:space="0" w:color="auto"/>
                    <w:bottom w:val="single" w:sz="4" w:space="0" w:color="auto"/>
                    <w:right w:val="dotted" w:sz="4" w:space="0" w:color="auto"/>
                  </w:tcBorders>
                </w:tcPr>
                <w:p w14:paraId="02839529" w14:textId="77777777" w:rsidR="009A5394" w:rsidRPr="00C726E1" w:rsidRDefault="009A5394" w:rsidP="00752E6A">
                  <w:pPr>
                    <w:spacing w:before="60" w:after="60"/>
                    <w:rPr>
                      <w:rFonts w:asciiTheme="minorHAnsi" w:hAnsiTheme="minorHAnsi"/>
                    </w:rPr>
                  </w:pPr>
                </w:p>
              </w:tc>
              <w:tc>
                <w:tcPr>
                  <w:tcW w:w="2767" w:type="dxa"/>
                  <w:gridSpan w:val="2"/>
                  <w:tcBorders>
                    <w:top w:val="dotted" w:sz="4" w:space="0" w:color="auto"/>
                    <w:left w:val="dotted" w:sz="4" w:space="0" w:color="auto"/>
                    <w:bottom w:val="single" w:sz="4" w:space="0" w:color="auto"/>
                    <w:right w:val="single" w:sz="4" w:space="0" w:color="auto"/>
                  </w:tcBorders>
                  <w:vAlign w:val="bottom"/>
                </w:tcPr>
                <w:p w14:paraId="0CFDE6F1" w14:textId="77777777" w:rsidR="009A5394" w:rsidRPr="00C726E1" w:rsidRDefault="009A5394" w:rsidP="00752E6A">
                  <w:pPr>
                    <w:spacing w:before="60" w:after="60"/>
                    <w:rPr>
                      <w:rFonts w:asciiTheme="minorHAnsi" w:hAnsiTheme="minorHAnsi"/>
                    </w:rPr>
                  </w:pPr>
                </w:p>
              </w:tc>
            </w:tr>
            <w:bookmarkEnd w:id="2"/>
          </w:tbl>
          <w:p w14:paraId="7B8FD15A" w14:textId="77777777" w:rsidR="009A5394" w:rsidRPr="00C726E1" w:rsidRDefault="009A5394" w:rsidP="00752E6A">
            <w:pPr>
              <w:spacing w:before="60" w:after="60"/>
              <w:rPr>
                <w:rFonts w:asciiTheme="minorHAnsi" w:hAnsiTheme="minorHAnsi"/>
                <w:b/>
                <w:i/>
                <w:caps/>
              </w:rPr>
            </w:pPr>
          </w:p>
          <w:p w14:paraId="575F5CE3" w14:textId="77777777" w:rsidR="009A5394" w:rsidRPr="00C726E1" w:rsidRDefault="009A5394" w:rsidP="00752E6A">
            <w:pPr>
              <w:rPr>
                <w:rFonts w:asciiTheme="minorHAnsi" w:hAnsiTheme="minorHAnsi"/>
                <w:b/>
                <w:i/>
              </w:rPr>
            </w:pPr>
            <w:r w:rsidRPr="00C726E1">
              <w:rPr>
                <w:rFonts w:asciiTheme="minorHAnsi" w:hAnsiTheme="minorHAnsi"/>
                <w:b/>
                <w:i/>
              </w:rPr>
              <w:t>(</w:t>
            </w:r>
            <w:r w:rsidRPr="00C726E1">
              <w:rPr>
                <w:rFonts w:asciiTheme="minorHAnsi" w:hAnsiTheme="minorHAnsi"/>
                <w:b/>
                <w:i/>
                <w:caps/>
              </w:rPr>
              <w:t>per le SOCIETA’ in ACCOMANDITA SEMPLICE-indicare i soggetti sotto elencati</w:t>
            </w:r>
            <w:r w:rsidRPr="00C726E1">
              <w:rPr>
                <w:rFonts w:asciiTheme="minorHAnsi" w:hAnsiTheme="minorHAnsi"/>
                <w:b/>
                <w:i/>
              </w:rPr>
              <w:t>)</w:t>
            </w:r>
          </w:p>
          <w:tbl>
            <w:tblPr>
              <w:tblW w:w="9781"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122"/>
              <w:gridCol w:w="842"/>
              <w:gridCol w:w="1837"/>
              <w:gridCol w:w="1420"/>
              <w:gridCol w:w="705"/>
              <w:gridCol w:w="1855"/>
            </w:tblGrid>
            <w:tr w:rsidR="009A5394" w:rsidRPr="00C726E1" w14:paraId="5AFC1D56" w14:textId="77777777" w:rsidTr="00752E6A">
              <w:tc>
                <w:tcPr>
                  <w:tcW w:w="3122" w:type="dxa"/>
                  <w:tcBorders>
                    <w:top w:val="nil"/>
                    <w:left w:val="nil"/>
                    <w:bottom w:val="nil"/>
                    <w:right w:val="nil"/>
                  </w:tcBorders>
                  <w:hideMark/>
                </w:tcPr>
                <w:p w14:paraId="007B58B2" w14:textId="77777777" w:rsidR="009A5394" w:rsidRPr="00C726E1" w:rsidRDefault="009A5394" w:rsidP="00752E6A">
                  <w:pPr>
                    <w:autoSpaceDN w:val="0"/>
                    <w:spacing w:before="60" w:after="60"/>
                    <w:ind w:left="110"/>
                    <w:rPr>
                      <w:rFonts w:asciiTheme="minorHAnsi" w:hAnsiTheme="minorHAnsi"/>
                    </w:rPr>
                  </w:pPr>
                  <w:r w:rsidRPr="00C726E1">
                    <w:rPr>
                      <w:rFonts w:asciiTheme="minorHAnsi" w:hAnsiTheme="minorHAnsi"/>
                      <w:lang w:val="en-US"/>
                    </w:rPr>
                    <w:t xml:space="preserve">forma </w:t>
                  </w:r>
                  <w:r w:rsidRPr="00C726E1">
                    <w:rPr>
                      <w:rFonts w:asciiTheme="minorHAnsi" w:hAnsiTheme="minorHAnsi"/>
                    </w:rPr>
                    <w:t>giuridica</w:t>
                  </w:r>
                  <w:r w:rsidRPr="00C726E1">
                    <w:rPr>
                      <w:rFonts w:asciiTheme="minorHAnsi" w:hAnsiTheme="minorHAnsi"/>
                      <w:lang w:val="en-US"/>
                    </w:rPr>
                    <w:t xml:space="preserve"> </w:t>
                  </w:r>
                  <w:r w:rsidRPr="00C726E1">
                    <w:rPr>
                      <w:rFonts w:asciiTheme="minorHAnsi" w:hAnsiTheme="minorHAnsi"/>
                    </w:rPr>
                    <w:t>impresa:</w:t>
                  </w:r>
                </w:p>
              </w:tc>
              <w:tc>
                <w:tcPr>
                  <w:tcW w:w="2679" w:type="dxa"/>
                  <w:gridSpan w:val="2"/>
                  <w:tcBorders>
                    <w:top w:val="nil"/>
                    <w:left w:val="nil"/>
                    <w:bottom w:val="dotted" w:sz="4" w:space="0" w:color="auto"/>
                    <w:right w:val="nil"/>
                  </w:tcBorders>
                  <w:hideMark/>
                </w:tcPr>
                <w:p w14:paraId="17064B2E" w14:textId="77777777" w:rsidR="009A5394" w:rsidRPr="00C726E1" w:rsidRDefault="009A5394" w:rsidP="00752E6A">
                  <w:pPr>
                    <w:spacing w:before="60" w:after="60"/>
                    <w:rPr>
                      <w:rFonts w:asciiTheme="minorHAnsi" w:hAnsiTheme="minorHAnsi"/>
                    </w:rPr>
                  </w:pPr>
                  <w:r w:rsidRPr="00C726E1">
                    <w:rPr>
                      <w:rFonts w:asciiTheme="minorHAnsi" w:hAnsiTheme="minorHAnsi"/>
                    </w:rPr>
                    <w:t>società in accomandita semplice</w:t>
                  </w:r>
                </w:p>
              </w:tc>
              <w:tc>
                <w:tcPr>
                  <w:tcW w:w="2125" w:type="dxa"/>
                  <w:gridSpan w:val="2"/>
                  <w:tcBorders>
                    <w:top w:val="nil"/>
                    <w:left w:val="nil"/>
                    <w:bottom w:val="nil"/>
                    <w:right w:val="nil"/>
                  </w:tcBorders>
                  <w:hideMark/>
                </w:tcPr>
                <w:p w14:paraId="677EE51F" w14:textId="77777777" w:rsidR="009A5394" w:rsidRPr="00C726E1" w:rsidRDefault="009A5394" w:rsidP="00752E6A">
                  <w:pPr>
                    <w:spacing w:before="60" w:after="60"/>
                    <w:ind w:left="110"/>
                    <w:rPr>
                      <w:rFonts w:asciiTheme="minorHAnsi" w:hAnsiTheme="minorHAnsi"/>
                    </w:rPr>
                  </w:pPr>
                  <w:r w:rsidRPr="00C726E1">
                    <w:rPr>
                      <w:rFonts w:asciiTheme="minorHAnsi" w:hAnsiTheme="minorHAnsi"/>
                    </w:rPr>
                    <w:t>anno di iscrizione:</w:t>
                  </w:r>
                </w:p>
              </w:tc>
              <w:tc>
                <w:tcPr>
                  <w:tcW w:w="1855" w:type="dxa"/>
                  <w:tcBorders>
                    <w:top w:val="nil"/>
                    <w:left w:val="nil"/>
                    <w:bottom w:val="dotted" w:sz="4" w:space="0" w:color="auto"/>
                    <w:right w:val="nil"/>
                  </w:tcBorders>
                  <w:vAlign w:val="bottom"/>
                </w:tcPr>
                <w:p w14:paraId="0A28D18F" w14:textId="77777777" w:rsidR="009A5394" w:rsidRPr="00C726E1" w:rsidRDefault="009A5394" w:rsidP="00752E6A">
                  <w:pPr>
                    <w:spacing w:before="60" w:after="60"/>
                    <w:rPr>
                      <w:rFonts w:asciiTheme="minorHAnsi" w:hAnsiTheme="minorHAnsi"/>
                    </w:rPr>
                  </w:pPr>
                </w:p>
              </w:tc>
            </w:tr>
            <w:tr w:rsidR="009A5394" w:rsidRPr="00C726E1" w14:paraId="35115B31" w14:textId="77777777" w:rsidTr="00752E6A">
              <w:trPr>
                <w:cantSplit/>
              </w:trPr>
              <w:tc>
                <w:tcPr>
                  <w:tcW w:w="9781" w:type="dxa"/>
                  <w:gridSpan w:val="6"/>
                  <w:tcBorders>
                    <w:top w:val="nil"/>
                    <w:left w:val="nil"/>
                    <w:bottom w:val="single" w:sz="4" w:space="0" w:color="auto"/>
                    <w:right w:val="nil"/>
                  </w:tcBorders>
                  <w:hideMark/>
                </w:tcPr>
                <w:p w14:paraId="14FE4389" w14:textId="77777777" w:rsidR="009A5394" w:rsidRPr="00C726E1" w:rsidRDefault="009A5394" w:rsidP="00C634FF">
                  <w:pPr>
                    <w:widowControl w:val="0"/>
                    <w:numPr>
                      <w:ilvl w:val="0"/>
                      <w:numId w:val="2"/>
                    </w:numPr>
                    <w:spacing w:after="200" w:line="276" w:lineRule="auto"/>
                    <w:ind w:left="357" w:right="0" w:hanging="357"/>
                    <w:jc w:val="left"/>
                    <w:rPr>
                      <w:rFonts w:asciiTheme="minorHAnsi" w:hAnsiTheme="minorHAnsi"/>
                    </w:rPr>
                  </w:pPr>
                  <w:r w:rsidRPr="00C726E1">
                    <w:rPr>
                      <w:rFonts w:asciiTheme="minorHAnsi" w:hAnsiTheme="minorHAnsi"/>
                    </w:rPr>
                    <w:t>il socio accomandatario</w:t>
                  </w:r>
                </w:p>
                <w:p w14:paraId="7971A9B2" w14:textId="77777777" w:rsidR="009A5394" w:rsidRPr="00C726E1" w:rsidRDefault="009A5394" w:rsidP="00C634FF">
                  <w:pPr>
                    <w:widowControl w:val="0"/>
                    <w:numPr>
                      <w:ilvl w:val="0"/>
                      <w:numId w:val="2"/>
                    </w:numPr>
                    <w:spacing w:after="200" w:line="276" w:lineRule="auto"/>
                    <w:ind w:left="357" w:right="0" w:hanging="357"/>
                    <w:jc w:val="left"/>
                    <w:rPr>
                      <w:rFonts w:asciiTheme="minorHAnsi" w:hAnsiTheme="minorHAnsi"/>
                    </w:rPr>
                  </w:pPr>
                  <w:r w:rsidRPr="00C726E1">
                    <w:rPr>
                      <w:rFonts w:asciiTheme="minorHAnsi" w:hAnsiTheme="minorHAnsi"/>
                    </w:rPr>
                    <w:t>il direttore tecnico</w:t>
                  </w:r>
                </w:p>
                <w:p w14:paraId="18880415" w14:textId="77777777" w:rsidR="009A5394" w:rsidRPr="00C726E1" w:rsidRDefault="009A5394" w:rsidP="00752E6A">
                  <w:pPr>
                    <w:rPr>
                      <w:rFonts w:asciiTheme="minorHAnsi" w:hAnsiTheme="minorHAnsi"/>
                      <w:b/>
                    </w:rPr>
                  </w:pPr>
                  <w:r w:rsidRPr="00C726E1">
                    <w:rPr>
                      <w:rFonts w:asciiTheme="minorHAnsi" w:hAnsiTheme="minorHAnsi"/>
                      <w:b/>
                    </w:rPr>
                    <w:t>sono così indicati:</w:t>
                  </w:r>
                </w:p>
              </w:tc>
            </w:tr>
            <w:tr w:rsidR="009A5394" w:rsidRPr="00C726E1" w14:paraId="007B27FD" w14:textId="77777777" w:rsidTr="00752E6A">
              <w:trPr>
                <w:trHeight w:val="493"/>
              </w:trPr>
              <w:tc>
                <w:tcPr>
                  <w:tcW w:w="3964" w:type="dxa"/>
                  <w:gridSpan w:val="2"/>
                  <w:tcBorders>
                    <w:top w:val="single" w:sz="4" w:space="0" w:color="auto"/>
                    <w:left w:val="single" w:sz="4" w:space="0" w:color="auto"/>
                    <w:bottom w:val="dotted" w:sz="4" w:space="0" w:color="auto"/>
                    <w:right w:val="dotted" w:sz="4" w:space="0" w:color="auto"/>
                  </w:tcBorders>
                  <w:vAlign w:val="center"/>
                  <w:hideMark/>
                </w:tcPr>
                <w:p w14:paraId="75E43E2A" w14:textId="77777777" w:rsidR="009A5394" w:rsidRPr="00C726E1" w:rsidRDefault="009A5394" w:rsidP="00752E6A">
                  <w:pPr>
                    <w:jc w:val="center"/>
                    <w:rPr>
                      <w:rFonts w:asciiTheme="minorHAnsi" w:hAnsiTheme="minorHAnsi"/>
                      <w:i/>
                      <w:iCs/>
                    </w:rPr>
                  </w:pPr>
                  <w:r w:rsidRPr="00C726E1">
                    <w:rPr>
                      <w:rFonts w:asciiTheme="minorHAnsi" w:hAnsiTheme="minorHAnsi"/>
                      <w:i/>
                      <w:iCs/>
                    </w:rPr>
                    <w:t>Cognome e nome</w:t>
                  </w:r>
                </w:p>
              </w:tc>
              <w:tc>
                <w:tcPr>
                  <w:tcW w:w="3257" w:type="dxa"/>
                  <w:gridSpan w:val="2"/>
                  <w:tcBorders>
                    <w:top w:val="single" w:sz="4" w:space="0" w:color="auto"/>
                    <w:left w:val="dotted" w:sz="4" w:space="0" w:color="auto"/>
                    <w:bottom w:val="single" w:sz="4" w:space="0" w:color="auto"/>
                    <w:right w:val="dotted" w:sz="4" w:space="0" w:color="auto"/>
                  </w:tcBorders>
                  <w:vAlign w:val="center"/>
                </w:tcPr>
                <w:p w14:paraId="5031C984" w14:textId="77777777" w:rsidR="009A5394" w:rsidRPr="00C726E1" w:rsidRDefault="009A5394" w:rsidP="00752E6A">
                  <w:pPr>
                    <w:jc w:val="center"/>
                    <w:rPr>
                      <w:rFonts w:asciiTheme="minorHAnsi" w:hAnsiTheme="minorHAnsi"/>
                      <w:i/>
                      <w:iCs/>
                    </w:rPr>
                  </w:pPr>
                  <w:r w:rsidRPr="00C726E1">
                    <w:rPr>
                      <w:rFonts w:asciiTheme="minorHAnsi" w:hAnsiTheme="minorHAnsi"/>
                      <w:i/>
                      <w:iCs/>
                    </w:rPr>
                    <w:t>codice fiscale</w:t>
                  </w:r>
                </w:p>
              </w:tc>
              <w:tc>
                <w:tcPr>
                  <w:tcW w:w="2560" w:type="dxa"/>
                  <w:gridSpan w:val="2"/>
                  <w:tcBorders>
                    <w:top w:val="single" w:sz="4" w:space="0" w:color="auto"/>
                    <w:left w:val="dotted" w:sz="4" w:space="0" w:color="auto"/>
                    <w:bottom w:val="single" w:sz="4" w:space="0" w:color="auto"/>
                    <w:right w:val="single" w:sz="4" w:space="0" w:color="auto"/>
                  </w:tcBorders>
                  <w:vAlign w:val="center"/>
                  <w:hideMark/>
                </w:tcPr>
                <w:p w14:paraId="210CBB53" w14:textId="77777777" w:rsidR="009A5394" w:rsidRPr="00C726E1" w:rsidRDefault="009A5394" w:rsidP="00752E6A">
                  <w:pPr>
                    <w:jc w:val="center"/>
                    <w:rPr>
                      <w:rFonts w:asciiTheme="minorHAnsi" w:hAnsiTheme="minorHAnsi"/>
                      <w:i/>
                      <w:iCs/>
                    </w:rPr>
                  </w:pPr>
                  <w:r w:rsidRPr="00C726E1">
                    <w:rPr>
                      <w:rFonts w:asciiTheme="minorHAnsi" w:hAnsiTheme="minorHAnsi"/>
                      <w:i/>
                      <w:iCs/>
                    </w:rPr>
                    <w:t xml:space="preserve">carica ricoperta </w:t>
                  </w:r>
                </w:p>
              </w:tc>
            </w:tr>
            <w:tr w:rsidR="009A5394" w:rsidRPr="00C726E1" w14:paraId="28B64B7E" w14:textId="77777777" w:rsidTr="00752E6A">
              <w:tc>
                <w:tcPr>
                  <w:tcW w:w="3964" w:type="dxa"/>
                  <w:gridSpan w:val="2"/>
                  <w:tcBorders>
                    <w:top w:val="single" w:sz="4" w:space="0" w:color="auto"/>
                    <w:left w:val="single" w:sz="4" w:space="0" w:color="auto"/>
                    <w:bottom w:val="dotted" w:sz="4" w:space="0" w:color="auto"/>
                    <w:right w:val="dotted" w:sz="4" w:space="0" w:color="auto"/>
                  </w:tcBorders>
                </w:tcPr>
                <w:p w14:paraId="0FB9B74E" w14:textId="77777777" w:rsidR="009A5394" w:rsidRPr="00C726E1" w:rsidRDefault="009A5394" w:rsidP="00752E6A">
                  <w:pPr>
                    <w:spacing w:before="60" w:after="60"/>
                    <w:rPr>
                      <w:rFonts w:asciiTheme="minorHAnsi" w:hAnsiTheme="minorHAnsi"/>
                    </w:rPr>
                  </w:pPr>
                </w:p>
              </w:tc>
              <w:tc>
                <w:tcPr>
                  <w:tcW w:w="3257" w:type="dxa"/>
                  <w:gridSpan w:val="2"/>
                  <w:tcBorders>
                    <w:top w:val="single" w:sz="4" w:space="0" w:color="auto"/>
                    <w:left w:val="dotted" w:sz="4" w:space="0" w:color="auto"/>
                    <w:bottom w:val="dotted" w:sz="4" w:space="0" w:color="auto"/>
                    <w:right w:val="dotted" w:sz="4" w:space="0" w:color="auto"/>
                  </w:tcBorders>
                </w:tcPr>
                <w:p w14:paraId="62B9ED1F" w14:textId="77777777" w:rsidR="009A5394" w:rsidRPr="00C726E1" w:rsidRDefault="009A5394" w:rsidP="00752E6A">
                  <w:pPr>
                    <w:spacing w:before="60" w:after="60"/>
                    <w:rPr>
                      <w:rFonts w:asciiTheme="minorHAnsi" w:hAnsiTheme="minorHAnsi"/>
                    </w:rPr>
                  </w:pPr>
                </w:p>
              </w:tc>
              <w:tc>
                <w:tcPr>
                  <w:tcW w:w="2560" w:type="dxa"/>
                  <w:gridSpan w:val="2"/>
                  <w:tcBorders>
                    <w:top w:val="single" w:sz="4" w:space="0" w:color="auto"/>
                    <w:left w:val="dotted" w:sz="4" w:space="0" w:color="auto"/>
                    <w:bottom w:val="dotted" w:sz="4" w:space="0" w:color="auto"/>
                    <w:right w:val="single" w:sz="4" w:space="0" w:color="auto"/>
                  </w:tcBorders>
                  <w:vAlign w:val="bottom"/>
                  <w:hideMark/>
                </w:tcPr>
                <w:p w14:paraId="11CAB60A" w14:textId="77777777" w:rsidR="009A5394" w:rsidRPr="00C726E1" w:rsidRDefault="009A5394" w:rsidP="00752E6A">
                  <w:pPr>
                    <w:spacing w:before="60" w:after="60"/>
                    <w:rPr>
                      <w:rFonts w:asciiTheme="minorHAnsi" w:hAnsiTheme="minorHAnsi"/>
                    </w:rPr>
                  </w:pPr>
                  <w:r w:rsidRPr="00C726E1">
                    <w:rPr>
                      <w:rFonts w:asciiTheme="minorHAnsi" w:hAnsiTheme="minorHAnsi"/>
                    </w:rPr>
                    <w:t>Socio accomandatario</w:t>
                  </w:r>
                </w:p>
              </w:tc>
            </w:tr>
            <w:tr w:rsidR="009A5394" w:rsidRPr="00C726E1" w14:paraId="183571A0" w14:textId="77777777" w:rsidTr="00752E6A">
              <w:tc>
                <w:tcPr>
                  <w:tcW w:w="3964" w:type="dxa"/>
                  <w:gridSpan w:val="2"/>
                  <w:tcBorders>
                    <w:top w:val="dotted" w:sz="4" w:space="0" w:color="auto"/>
                    <w:left w:val="single" w:sz="4" w:space="0" w:color="auto"/>
                    <w:bottom w:val="dotted" w:sz="4" w:space="0" w:color="auto"/>
                    <w:right w:val="dotted" w:sz="4" w:space="0" w:color="auto"/>
                  </w:tcBorders>
                </w:tcPr>
                <w:p w14:paraId="747ADA8A" w14:textId="77777777" w:rsidR="009A5394" w:rsidRPr="00C726E1" w:rsidRDefault="009A5394" w:rsidP="00752E6A">
                  <w:pPr>
                    <w:spacing w:before="60" w:after="60"/>
                    <w:rPr>
                      <w:rFonts w:asciiTheme="minorHAnsi" w:hAnsiTheme="minorHAnsi"/>
                    </w:rPr>
                  </w:pPr>
                </w:p>
              </w:tc>
              <w:tc>
                <w:tcPr>
                  <w:tcW w:w="3257" w:type="dxa"/>
                  <w:gridSpan w:val="2"/>
                  <w:tcBorders>
                    <w:top w:val="dotted" w:sz="4" w:space="0" w:color="auto"/>
                    <w:left w:val="dotted" w:sz="4" w:space="0" w:color="auto"/>
                    <w:bottom w:val="dotted" w:sz="4" w:space="0" w:color="auto"/>
                    <w:right w:val="dotted" w:sz="4" w:space="0" w:color="auto"/>
                  </w:tcBorders>
                </w:tcPr>
                <w:p w14:paraId="281EE20F" w14:textId="77777777" w:rsidR="009A5394" w:rsidRPr="00C726E1" w:rsidRDefault="009A5394" w:rsidP="00752E6A">
                  <w:pPr>
                    <w:spacing w:before="60" w:after="60"/>
                    <w:rPr>
                      <w:rFonts w:asciiTheme="minorHAnsi" w:hAnsiTheme="minorHAnsi"/>
                    </w:rPr>
                  </w:pPr>
                </w:p>
              </w:tc>
              <w:tc>
                <w:tcPr>
                  <w:tcW w:w="2560" w:type="dxa"/>
                  <w:gridSpan w:val="2"/>
                  <w:tcBorders>
                    <w:top w:val="dotted" w:sz="4" w:space="0" w:color="auto"/>
                    <w:left w:val="dotted" w:sz="4" w:space="0" w:color="auto"/>
                    <w:bottom w:val="dotted" w:sz="4" w:space="0" w:color="auto"/>
                    <w:right w:val="single" w:sz="4" w:space="0" w:color="auto"/>
                  </w:tcBorders>
                  <w:vAlign w:val="bottom"/>
                </w:tcPr>
                <w:p w14:paraId="43D33217" w14:textId="77777777" w:rsidR="009A5394" w:rsidRPr="00C726E1" w:rsidRDefault="009A5394" w:rsidP="00752E6A">
                  <w:pPr>
                    <w:spacing w:before="60" w:after="60"/>
                    <w:rPr>
                      <w:rFonts w:asciiTheme="minorHAnsi" w:hAnsiTheme="minorHAnsi"/>
                    </w:rPr>
                  </w:pPr>
                  <w:r w:rsidRPr="00C726E1">
                    <w:rPr>
                      <w:rFonts w:asciiTheme="minorHAnsi" w:hAnsiTheme="minorHAnsi"/>
                    </w:rPr>
                    <w:t>Direttore Tecnico</w:t>
                  </w:r>
                </w:p>
              </w:tc>
            </w:tr>
            <w:tr w:rsidR="009A5394" w:rsidRPr="00C726E1" w14:paraId="61749A02" w14:textId="77777777" w:rsidTr="00752E6A">
              <w:tc>
                <w:tcPr>
                  <w:tcW w:w="3964" w:type="dxa"/>
                  <w:gridSpan w:val="2"/>
                  <w:tcBorders>
                    <w:top w:val="dotted" w:sz="4" w:space="0" w:color="auto"/>
                    <w:left w:val="single" w:sz="4" w:space="0" w:color="auto"/>
                    <w:bottom w:val="single" w:sz="4" w:space="0" w:color="auto"/>
                    <w:right w:val="dotted" w:sz="4" w:space="0" w:color="auto"/>
                  </w:tcBorders>
                </w:tcPr>
                <w:p w14:paraId="5554D5B9" w14:textId="77777777" w:rsidR="009A5394" w:rsidRPr="00C726E1" w:rsidRDefault="009A5394" w:rsidP="00752E6A">
                  <w:pPr>
                    <w:spacing w:before="60" w:after="60"/>
                    <w:rPr>
                      <w:rFonts w:asciiTheme="minorHAnsi" w:hAnsiTheme="minorHAnsi"/>
                    </w:rPr>
                  </w:pPr>
                </w:p>
              </w:tc>
              <w:tc>
                <w:tcPr>
                  <w:tcW w:w="3257" w:type="dxa"/>
                  <w:gridSpan w:val="2"/>
                  <w:tcBorders>
                    <w:top w:val="dotted" w:sz="4" w:space="0" w:color="auto"/>
                    <w:left w:val="dotted" w:sz="4" w:space="0" w:color="auto"/>
                    <w:bottom w:val="single" w:sz="4" w:space="0" w:color="auto"/>
                    <w:right w:val="dotted" w:sz="4" w:space="0" w:color="auto"/>
                  </w:tcBorders>
                </w:tcPr>
                <w:p w14:paraId="329808CD" w14:textId="77777777" w:rsidR="009A5394" w:rsidRPr="00C726E1" w:rsidRDefault="009A5394" w:rsidP="00752E6A">
                  <w:pPr>
                    <w:spacing w:before="60" w:after="60"/>
                    <w:rPr>
                      <w:rFonts w:asciiTheme="minorHAnsi" w:hAnsiTheme="minorHAnsi"/>
                    </w:rPr>
                  </w:pPr>
                </w:p>
              </w:tc>
              <w:tc>
                <w:tcPr>
                  <w:tcW w:w="2560" w:type="dxa"/>
                  <w:gridSpan w:val="2"/>
                  <w:tcBorders>
                    <w:top w:val="dotted" w:sz="4" w:space="0" w:color="auto"/>
                    <w:left w:val="dotted" w:sz="4" w:space="0" w:color="auto"/>
                    <w:bottom w:val="single" w:sz="4" w:space="0" w:color="auto"/>
                    <w:right w:val="single" w:sz="4" w:space="0" w:color="auto"/>
                  </w:tcBorders>
                  <w:vAlign w:val="bottom"/>
                </w:tcPr>
                <w:p w14:paraId="0D967E36" w14:textId="77777777" w:rsidR="009A5394" w:rsidRPr="00C726E1" w:rsidRDefault="009A5394" w:rsidP="00752E6A">
                  <w:pPr>
                    <w:spacing w:before="60" w:after="60"/>
                    <w:rPr>
                      <w:rFonts w:asciiTheme="minorHAnsi" w:hAnsiTheme="minorHAnsi"/>
                    </w:rPr>
                  </w:pPr>
                </w:p>
              </w:tc>
            </w:tr>
          </w:tbl>
          <w:p w14:paraId="51452800" w14:textId="77777777" w:rsidR="009A5394" w:rsidRPr="00C726E1" w:rsidRDefault="009A5394" w:rsidP="00752E6A">
            <w:pPr>
              <w:spacing w:before="60" w:after="60"/>
              <w:rPr>
                <w:rFonts w:asciiTheme="minorHAnsi" w:hAnsiTheme="minorHAnsi"/>
                <w:b/>
                <w:i/>
                <w:caps/>
              </w:rPr>
            </w:pPr>
          </w:p>
          <w:p w14:paraId="651C69B4" w14:textId="77777777" w:rsidR="009A5394" w:rsidRPr="00C726E1" w:rsidRDefault="009A5394" w:rsidP="00752E6A">
            <w:pPr>
              <w:spacing w:before="60" w:after="60"/>
              <w:rPr>
                <w:rFonts w:asciiTheme="minorHAnsi" w:hAnsiTheme="minorHAnsi"/>
                <w:caps/>
              </w:rPr>
            </w:pPr>
            <w:r w:rsidRPr="00C726E1">
              <w:rPr>
                <w:rFonts w:asciiTheme="minorHAnsi" w:hAnsiTheme="minorHAnsi"/>
                <w:b/>
                <w:i/>
                <w:caps/>
              </w:rPr>
              <w:t>(per tutte le società DI CAPITALI e i consorzi-</w:t>
            </w:r>
            <w:r w:rsidRPr="00C726E1">
              <w:rPr>
                <w:rFonts w:asciiTheme="minorHAnsi" w:eastAsia="Calibri" w:hAnsiTheme="minorHAnsi"/>
              </w:rPr>
              <w:t xml:space="preserve"> </w:t>
            </w:r>
            <w:r w:rsidRPr="00C726E1">
              <w:rPr>
                <w:rFonts w:asciiTheme="minorHAnsi" w:hAnsiTheme="minorHAnsi"/>
                <w:b/>
                <w:i/>
                <w:caps/>
              </w:rPr>
              <w:t>INDICARE I SOGGETTI SOTTO ELENCATI)</w:t>
            </w:r>
          </w:p>
        </w:tc>
      </w:tr>
      <w:tr w:rsidR="009A5394" w:rsidRPr="00C726E1" w14:paraId="3F4D1676" w14:textId="77777777" w:rsidTr="00752E6A">
        <w:tc>
          <w:tcPr>
            <w:tcW w:w="2984" w:type="dxa"/>
            <w:gridSpan w:val="2"/>
            <w:tcBorders>
              <w:top w:val="nil"/>
              <w:left w:val="nil"/>
              <w:bottom w:val="nil"/>
              <w:right w:val="nil"/>
            </w:tcBorders>
            <w:hideMark/>
          </w:tcPr>
          <w:p w14:paraId="1AA38834" w14:textId="77777777" w:rsidR="009A5394" w:rsidRPr="00C726E1" w:rsidRDefault="009A5394" w:rsidP="00752E6A">
            <w:pPr>
              <w:autoSpaceDN w:val="0"/>
              <w:spacing w:before="60" w:after="60"/>
              <w:ind w:left="110"/>
              <w:rPr>
                <w:rFonts w:asciiTheme="minorHAnsi" w:hAnsiTheme="minorHAnsi"/>
              </w:rPr>
            </w:pPr>
            <w:r w:rsidRPr="00C726E1">
              <w:rPr>
                <w:rFonts w:asciiTheme="minorHAnsi" w:hAnsiTheme="minorHAnsi"/>
                <w:lang w:val="en-US"/>
              </w:rPr>
              <w:lastRenderedPageBreak/>
              <w:t xml:space="preserve">forma </w:t>
            </w:r>
            <w:r w:rsidRPr="00C726E1">
              <w:rPr>
                <w:rFonts w:asciiTheme="minorHAnsi" w:hAnsiTheme="minorHAnsi"/>
              </w:rPr>
              <w:t>giuridica societaria:</w:t>
            </w:r>
          </w:p>
        </w:tc>
        <w:tc>
          <w:tcPr>
            <w:tcW w:w="2679" w:type="dxa"/>
            <w:gridSpan w:val="2"/>
            <w:tcBorders>
              <w:top w:val="nil"/>
              <w:left w:val="nil"/>
              <w:bottom w:val="dotted" w:sz="4" w:space="0" w:color="auto"/>
              <w:right w:val="nil"/>
            </w:tcBorders>
          </w:tcPr>
          <w:p w14:paraId="0EAD0218" w14:textId="77777777" w:rsidR="009A5394" w:rsidRPr="00C726E1" w:rsidRDefault="009A5394" w:rsidP="00752E6A">
            <w:pPr>
              <w:spacing w:before="60" w:after="60"/>
              <w:rPr>
                <w:rFonts w:asciiTheme="minorHAnsi" w:hAnsiTheme="minorHAnsi"/>
              </w:rPr>
            </w:pPr>
          </w:p>
        </w:tc>
        <w:tc>
          <w:tcPr>
            <w:tcW w:w="2125" w:type="dxa"/>
            <w:gridSpan w:val="3"/>
            <w:tcBorders>
              <w:top w:val="nil"/>
              <w:left w:val="nil"/>
              <w:bottom w:val="nil"/>
              <w:right w:val="nil"/>
            </w:tcBorders>
            <w:hideMark/>
          </w:tcPr>
          <w:p w14:paraId="1E3605F9" w14:textId="77777777" w:rsidR="009A5394" w:rsidRPr="00C726E1" w:rsidRDefault="009A5394" w:rsidP="00752E6A">
            <w:pPr>
              <w:spacing w:before="60" w:after="60"/>
              <w:ind w:left="110"/>
              <w:rPr>
                <w:rFonts w:asciiTheme="minorHAnsi" w:hAnsiTheme="minorHAnsi"/>
              </w:rPr>
            </w:pPr>
            <w:r w:rsidRPr="00C726E1">
              <w:rPr>
                <w:rFonts w:asciiTheme="minorHAnsi" w:hAnsiTheme="minorHAnsi"/>
              </w:rPr>
              <w:t>anno di iscrizione:</w:t>
            </w:r>
          </w:p>
        </w:tc>
        <w:tc>
          <w:tcPr>
            <w:tcW w:w="2135" w:type="dxa"/>
            <w:gridSpan w:val="2"/>
            <w:tcBorders>
              <w:top w:val="nil"/>
              <w:left w:val="nil"/>
              <w:bottom w:val="dotted" w:sz="4" w:space="0" w:color="auto"/>
              <w:right w:val="nil"/>
            </w:tcBorders>
            <w:vAlign w:val="bottom"/>
          </w:tcPr>
          <w:p w14:paraId="198FDE3A" w14:textId="77777777" w:rsidR="009A5394" w:rsidRPr="00C726E1" w:rsidRDefault="009A5394" w:rsidP="00752E6A">
            <w:pPr>
              <w:spacing w:before="60" w:after="60"/>
              <w:rPr>
                <w:rFonts w:asciiTheme="minorHAnsi" w:hAnsiTheme="minorHAnsi"/>
              </w:rPr>
            </w:pPr>
          </w:p>
        </w:tc>
      </w:tr>
      <w:tr w:rsidR="009A5394" w:rsidRPr="00C726E1" w14:paraId="3A192DBE" w14:textId="77777777" w:rsidTr="00752E6A">
        <w:tc>
          <w:tcPr>
            <w:tcW w:w="2984" w:type="dxa"/>
            <w:gridSpan w:val="2"/>
            <w:tcBorders>
              <w:top w:val="nil"/>
              <w:left w:val="nil"/>
              <w:bottom w:val="nil"/>
              <w:right w:val="nil"/>
            </w:tcBorders>
            <w:hideMark/>
          </w:tcPr>
          <w:p w14:paraId="0B6379F9" w14:textId="77777777" w:rsidR="009A5394" w:rsidRPr="00C726E1" w:rsidRDefault="009A5394" w:rsidP="00752E6A">
            <w:pPr>
              <w:spacing w:before="60" w:after="60"/>
              <w:ind w:left="110"/>
              <w:rPr>
                <w:rFonts w:asciiTheme="minorHAnsi" w:hAnsiTheme="minorHAnsi"/>
              </w:rPr>
            </w:pPr>
            <w:r w:rsidRPr="00C726E1">
              <w:rPr>
                <w:rFonts w:asciiTheme="minorHAnsi" w:hAnsiTheme="minorHAnsi"/>
              </w:rPr>
              <w:t>capitale sociale:</w:t>
            </w:r>
          </w:p>
        </w:tc>
        <w:tc>
          <w:tcPr>
            <w:tcW w:w="2679" w:type="dxa"/>
            <w:gridSpan w:val="2"/>
            <w:tcBorders>
              <w:top w:val="nil"/>
              <w:left w:val="nil"/>
              <w:bottom w:val="dotted" w:sz="4" w:space="0" w:color="auto"/>
              <w:right w:val="nil"/>
            </w:tcBorders>
          </w:tcPr>
          <w:p w14:paraId="024AF56A" w14:textId="77777777" w:rsidR="009A5394" w:rsidRPr="00C726E1" w:rsidRDefault="009A5394" w:rsidP="00752E6A">
            <w:pPr>
              <w:spacing w:before="60" w:after="60"/>
              <w:rPr>
                <w:rFonts w:asciiTheme="minorHAnsi" w:hAnsiTheme="minorHAnsi"/>
              </w:rPr>
            </w:pPr>
          </w:p>
        </w:tc>
        <w:tc>
          <w:tcPr>
            <w:tcW w:w="2125" w:type="dxa"/>
            <w:gridSpan w:val="3"/>
            <w:tcBorders>
              <w:top w:val="nil"/>
              <w:left w:val="nil"/>
              <w:bottom w:val="nil"/>
              <w:right w:val="nil"/>
            </w:tcBorders>
            <w:hideMark/>
          </w:tcPr>
          <w:p w14:paraId="10B5A094" w14:textId="77777777" w:rsidR="009A5394" w:rsidRPr="00C726E1" w:rsidRDefault="009A5394" w:rsidP="00752E6A">
            <w:pPr>
              <w:autoSpaceDN w:val="0"/>
              <w:spacing w:before="60" w:after="60"/>
              <w:ind w:left="110"/>
              <w:rPr>
                <w:rFonts w:asciiTheme="minorHAnsi" w:hAnsiTheme="minorHAnsi"/>
                <w:lang w:val="en-US"/>
              </w:rPr>
            </w:pPr>
            <w:r w:rsidRPr="00C726E1">
              <w:rPr>
                <w:rFonts w:asciiTheme="minorHAnsi" w:hAnsiTheme="minorHAnsi"/>
              </w:rPr>
              <w:t>durata</w:t>
            </w:r>
            <w:r w:rsidRPr="00C726E1">
              <w:rPr>
                <w:rFonts w:asciiTheme="minorHAnsi" w:hAnsiTheme="minorHAnsi"/>
                <w:lang w:val="en-US"/>
              </w:rPr>
              <w:t xml:space="preserve"> </w:t>
            </w:r>
            <w:r w:rsidRPr="00C726E1">
              <w:rPr>
                <w:rFonts w:asciiTheme="minorHAnsi" w:hAnsiTheme="minorHAnsi"/>
              </w:rPr>
              <w:t>della</w:t>
            </w:r>
            <w:r w:rsidRPr="00C726E1">
              <w:rPr>
                <w:rFonts w:asciiTheme="minorHAnsi" w:hAnsiTheme="minorHAnsi"/>
                <w:lang w:val="en-US"/>
              </w:rPr>
              <w:t xml:space="preserve"> </w:t>
            </w:r>
            <w:r w:rsidRPr="00C726E1">
              <w:rPr>
                <w:rFonts w:asciiTheme="minorHAnsi" w:hAnsiTheme="minorHAnsi"/>
              </w:rPr>
              <w:t>società</w:t>
            </w:r>
            <w:r w:rsidRPr="00C726E1">
              <w:rPr>
                <w:rFonts w:asciiTheme="minorHAnsi" w:hAnsiTheme="minorHAnsi"/>
                <w:lang w:val="en-US"/>
              </w:rPr>
              <w:t>:</w:t>
            </w:r>
          </w:p>
        </w:tc>
        <w:tc>
          <w:tcPr>
            <w:tcW w:w="2135" w:type="dxa"/>
            <w:gridSpan w:val="2"/>
            <w:tcBorders>
              <w:top w:val="nil"/>
              <w:left w:val="nil"/>
              <w:bottom w:val="dotted" w:sz="4" w:space="0" w:color="auto"/>
              <w:right w:val="nil"/>
            </w:tcBorders>
          </w:tcPr>
          <w:p w14:paraId="22DE02AB" w14:textId="77777777" w:rsidR="009A5394" w:rsidRPr="00C726E1" w:rsidRDefault="009A5394" w:rsidP="00752E6A">
            <w:pPr>
              <w:spacing w:before="60" w:after="60"/>
              <w:rPr>
                <w:rFonts w:asciiTheme="minorHAnsi" w:hAnsiTheme="minorHAnsi"/>
              </w:rPr>
            </w:pPr>
          </w:p>
        </w:tc>
      </w:tr>
      <w:tr w:rsidR="009A5394" w:rsidRPr="00C726E1" w14:paraId="4788A735" w14:textId="77777777" w:rsidTr="00752E6A">
        <w:trPr>
          <w:cantSplit/>
        </w:trPr>
        <w:tc>
          <w:tcPr>
            <w:tcW w:w="9923" w:type="dxa"/>
            <w:gridSpan w:val="9"/>
            <w:tcBorders>
              <w:top w:val="nil"/>
              <w:left w:val="nil"/>
              <w:bottom w:val="single" w:sz="4" w:space="0" w:color="auto"/>
              <w:right w:val="nil"/>
            </w:tcBorders>
            <w:hideMark/>
          </w:tcPr>
          <w:p w14:paraId="72FCA0C5" w14:textId="77777777" w:rsidR="009A5394" w:rsidRPr="00C726E1" w:rsidRDefault="009A5394" w:rsidP="00C634FF">
            <w:pPr>
              <w:widowControl w:val="0"/>
              <w:numPr>
                <w:ilvl w:val="0"/>
                <w:numId w:val="1"/>
              </w:numPr>
              <w:spacing w:after="200" w:line="276" w:lineRule="auto"/>
              <w:ind w:left="357" w:right="0" w:hanging="357"/>
              <w:rPr>
                <w:rFonts w:asciiTheme="minorHAnsi" w:hAnsiTheme="minorHAnsi"/>
              </w:rPr>
            </w:pPr>
            <w:r w:rsidRPr="00C726E1">
              <w:rPr>
                <w:rFonts w:asciiTheme="minorHAnsi" w:hAnsiTheme="minorHAnsi"/>
              </w:rPr>
              <w:t>i membri del consiglio di amministrazione cui sia stata conferita la legale rappresentanza;</w:t>
            </w:r>
          </w:p>
          <w:p w14:paraId="60B0A218" w14:textId="77777777" w:rsidR="009A5394" w:rsidRPr="00C726E1" w:rsidRDefault="009A5394" w:rsidP="00C634FF">
            <w:pPr>
              <w:widowControl w:val="0"/>
              <w:numPr>
                <w:ilvl w:val="0"/>
                <w:numId w:val="1"/>
              </w:numPr>
              <w:spacing w:after="200" w:line="276" w:lineRule="auto"/>
              <w:ind w:left="357" w:right="0" w:hanging="357"/>
              <w:rPr>
                <w:rFonts w:asciiTheme="minorHAnsi" w:hAnsiTheme="minorHAnsi"/>
              </w:rPr>
            </w:pPr>
            <w:r w:rsidRPr="00C726E1">
              <w:rPr>
                <w:rFonts w:asciiTheme="minorHAnsi" w:hAnsiTheme="minorHAnsi"/>
              </w:rPr>
              <w:t>i procuratori generali e gli institori;</w:t>
            </w:r>
          </w:p>
          <w:p w14:paraId="73476EB9" w14:textId="77777777" w:rsidR="009A5394" w:rsidRPr="00C726E1" w:rsidRDefault="009A5394" w:rsidP="00C634FF">
            <w:pPr>
              <w:widowControl w:val="0"/>
              <w:numPr>
                <w:ilvl w:val="0"/>
                <w:numId w:val="1"/>
              </w:numPr>
              <w:spacing w:after="200" w:line="276" w:lineRule="auto"/>
              <w:ind w:left="357" w:right="0" w:hanging="357"/>
              <w:rPr>
                <w:rFonts w:asciiTheme="minorHAnsi" w:hAnsiTheme="minorHAnsi"/>
              </w:rPr>
            </w:pPr>
            <w:r w:rsidRPr="00C726E1">
              <w:rPr>
                <w:rFonts w:asciiTheme="minorHAnsi" w:hAnsiTheme="minorHAnsi"/>
              </w:rPr>
              <w:t>i componenti degli organi con poteri di direzione o di vigilanza o soggetti muniti di poteri di rappresentanza, di direzione o di controllo;</w:t>
            </w:r>
          </w:p>
          <w:p w14:paraId="166FA0A7" w14:textId="77777777" w:rsidR="009A5394" w:rsidRPr="00C726E1" w:rsidRDefault="009A5394" w:rsidP="00C634FF">
            <w:pPr>
              <w:widowControl w:val="0"/>
              <w:numPr>
                <w:ilvl w:val="0"/>
                <w:numId w:val="1"/>
              </w:numPr>
              <w:spacing w:after="200" w:line="276" w:lineRule="auto"/>
              <w:ind w:left="357" w:right="0" w:hanging="357"/>
              <w:rPr>
                <w:rFonts w:asciiTheme="minorHAnsi" w:hAnsiTheme="minorHAnsi"/>
              </w:rPr>
            </w:pPr>
            <w:r w:rsidRPr="00C726E1">
              <w:rPr>
                <w:rFonts w:asciiTheme="minorHAnsi" w:hAnsiTheme="minorHAnsi"/>
              </w:rPr>
              <w:t xml:space="preserve">il direttore tecnico, qualunque sia la forma giuridica dell’operatore economico </w:t>
            </w:r>
          </w:p>
          <w:p w14:paraId="5372DA71" w14:textId="77777777" w:rsidR="009A5394" w:rsidRPr="00C726E1" w:rsidRDefault="009A5394" w:rsidP="00C634FF">
            <w:pPr>
              <w:widowControl w:val="0"/>
              <w:numPr>
                <w:ilvl w:val="0"/>
                <w:numId w:val="1"/>
              </w:numPr>
              <w:spacing w:after="200" w:line="276" w:lineRule="auto"/>
              <w:ind w:left="357" w:right="0" w:hanging="357"/>
              <w:rPr>
                <w:rFonts w:asciiTheme="minorHAnsi" w:hAnsiTheme="minorHAnsi"/>
              </w:rPr>
            </w:pPr>
            <w:r w:rsidRPr="00C726E1">
              <w:rPr>
                <w:rFonts w:asciiTheme="minorHAnsi" w:hAnsiTheme="minorHAnsi"/>
              </w:rPr>
              <w:t>il socio unico;</w:t>
            </w:r>
          </w:p>
          <w:p w14:paraId="78330E98" w14:textId="77777777" w:rsidR="009A5394" w:rsidRPr="00C726E1" w:rsidRDefault="009A5394" w:rsidP="00C634FF">
            <w:pPr>
              <w:widowControl w:val="0"/>
              <w:numPr>
                <w:ilvl w:val="0"/>
                <w:numId w:val="1"/>
              </w:numPr>
              <w:spacing w:after="200" w:line="276" w:lineRule="auto"/>
              <w:ind w:left="357" w:right="0" w:hanging="357"/>
              <w:rPr>
                <w:rFonts w:asciiTheme="minorHAnsi" w:hAnsiTheme="minorHAnsi"/>
              </w:rPr>
            </w:pPr>
            <w:r w:rsidRPr="00C726E1">
              <w:rPr>
                <w:rFonts w:asciiTheme="minorHAnsi" w:hAnsiTheme="minorHAnsi"/>
              </w:rPr>
              <w:t>l’eventuale “amministratore di fatto” ai sensi dell’articolo 2639 del Codice Civile;</w:t>
            </w:r>
          </w:p>
          <w:p w14:paraId="59C3CC7C" w14:textId="77777777" w:rsidR="009A5394" w:rsidRPr="00C726E1" w:rsidRDefault="009A5394" w:rsidP="00752E6A">
            <w:pPr>
              <w:widowControl w:val="0"/>
              <w:rPr>
                <w:rFonts w:asciiTheme="minorHAnsi" w:hAnsiTheme="minorHAnsi"/>
                <w:b/>
              </w:rPr>
            </w:pPr>
            <w:r w:rsidRPr="00C726E1">
              <w:rPr>
                <w:rFonts w:asciiTheme="minorHAnsi" w:hAnsiTheme="minorHAnsi"/>
                <w:b/>
              </w:rPr>
              <w:t>sono così indicati:</w:t>
            </w:r>
          </w:p>
        </w:tc>
      </w:tr>
      <w:tr w:rsidR="009A5394" w:rsidRPr="00C726E1" w14:paraId="4D0C07CB" w14:textId="77777777" w:rsidTr="00752E6A">
        <w:trPr>
          <w:trHeight w:val="493"/>
        </w:trPr>
        <w:tc>
          <w:tcPr>
            <w:tcW w:w="3826" w:type="dxa"/>
            <w:gridSpan w:val="3"/>
            <w:tcBorders>
              <w:top w:val="single" w:sz="4" w:space="0" w:color="auto"/>
              <w:left w:val="single" w:sz="4" w:space="0" w:color="auto"/>
              <w:bottom w:val="single" w:sz="4" w:space="0" w:color="auto"/>
              <w:right w:val="dotted" w:sz="4" w:space="0" w:color="auto"/>
            </w:tcBorders>
            <w:vAlign w:val="center"/>
            <w:hideMark/>
          </w:tcPr>
          <w:p w14:paraId="60838740" w14:textId="77777777" w:rsidR="009A5394" w:rsidRPr="00C726E1" w:rsidRDefault="009A5394" w:rsidP="00752E6A">
            <w:pPr>
              <w:jc w:val="center"/>
              <w:rPr>
                <w:rFonts w:asciiTheme="minorHAnsi" w:hAnsiTheme="minorHAnsi"/>
                <w:i/>
                <w:iCs/>
              </w:rPr>
            </w:pPr>
            <w:r w:rsidRPr="00C726E1">
              <w:rPr>
                <w:rFonts w:asciiTheme="minorHAnsi" w:hAnsiTheme="minorHAnsi"/>
                <w:i/>
                <w:iCs/>
              </w:rPr>
              <w:t>Cognome e nome</w:t>
            </w:r>
          </w:p>
        </w:tc>
        <w:tc>
          <w:tcPr>
            <w:tcW w:w="3404" w:type="dxa"/>
            <w:gridSpan w:val="3"/>
            <w:tcBorders>
              <w:top w:val="single" w:sz="4" w:space="0" w:color="auto"/>
              <w:left w:val="dotted" w:sz="4" w:space="0" w:color="auto"/>
              <w:bottom w:val="single" w:sz="4" w:space="0" w:color="auto"/>
              <w:right w:val="dotted" w:sz="4" w:space="0" w:color="auto"/>
            </w:tcBorders>
            <w:vAlign w:val="center"/>
            <w:hideMark/>
          </w:tcPr>
          <w:p w14:paraId="30E88AC7" w14:textId="77777777" w:rsidR="009A5394" w:rsidRPr="00C726E1" w:rsidRDefault="009A5394" w:rsidP="00752E6A">
            <w:pPr>
              <w:jc w:val="center"/>
              <w:rPr>
                <w:rFonts w:asciiTheme="minorHAnsi" w:hAnsiTheme="minorHAnsi"/>
                <w:i/>
                <w:iCs/>
              </w:rPr>
            </w:pPr>
            <w:r w:rsidRPr="00C726E1">
              <w:rPr>
                <w:rFonts w:asciiTheme="minorHAnsi" w:hAnsiTheme="minorHAnsi"/>
                <w:i/>
                <w:iCs/>
              </w:rPr>
              <w:t>codice fiscale</w:t>
            </w:r>
          </w:p>
        </w:tc>
        <w:tc>
          <w:tcPr>
            <w:tcW w:w="2693" w:type="dxa"/>
            <w:gridSpan w:val="3"/>
            <w:tcBorders>
              <w:top w:val="single" w:sz="4" w:space="0" w:color="auto"/>
              <w:left w:val="dotted" w:sz="4" w:space="0" w:color="auto"/>
              <w:bottom w:val="single" w:sz="4" w:space="0" w:color="auto"/>
              <w:right w:val="single" w:sz="4" w:space="0" w:color="auto"/>
            </w:tcBorders>
            <w:vAlign w:val="center"/>
            <w:hideMark/>
          </w:tcPr>
          <w:p w14:paraId="6420B6AD" w14:textId="77777777" w:rsidR="009A5394" w:rsidRPr="00C726E1" w:rsidRDefault="009A5394" w:rsidP="00752E6A">
            <w:pPr>
              <w:jc w:val="center"/>
              <w:rPr>
                <w:rFonts w:asciiTheme="minorHAnsi" w:hAnsiTheme="minorHAnsi"/>
                <w:i/>
                <w:iCs/>
              </w:rPr>
            </w:pPr>
            <w:r w:rsidRPr="00C726E1">
              <w:rPr>
                <w:rFonts w:asciiTheme="minorHAnsi" w:hAnsiTheme="minorHAnsi"/>
                <w:i/>
                <w:iCs/>
              </w:rPr>
              <w:t>Carica/ruolo ricoperti</w:t>
            </w:r>
          </w:p>
          <w:p w14:paraId="560D0880" w14:textId="77777777" w:rsidR="009A5394" w:rsidRPr="00C726E1" w:rsidRDefault="009A5394" w:rsidP="00752E6A">
            <w:pPr>
              <w:jc w:val="center"/>
              <w:rPr>
                <w:rFonts w:asciiTheme="minorHAnsi" w:hAnsiTheme="minorHAnsi"/>
                <w:i/>
                <w:iCs/>
              </w:rPr>
            </w:pPr>
            <w:r w:rsidRPr="00C726E1">
              <w:rPr>
                <w:rFonts w:asciiTheme="minorHAnsi" w:hAnsiTheme="minorHAnsi"/>
                <w:i/>
                <w:iCs/>
              </w:rPr>
              <w:t xml:space="preserve">Socio Unico </w:t>
            </w:r>
          </w:p>
        </w:tc>
      </w:tr>
      <w:tr w:rsidR="009A5394" w:rsidRPr="00C726E1" w14:paraId="4DCDD94C" w14:textId="77777777" w:rsidTr="00752E6A">
        <w:tc>
          <w:tcPr>
            <w:tcW w:w="3826" w:type="dxa"/>
            <w:gridSpan w:val="3"/>
            <w:tcBorders>
              <w:top w:val="single" w:sz="4" w:space="0" w:color="auto"/>
              <w:left w:val="single" w:sz="4" w:space="0" w:color="auto"/>
              <w:bottom w:val="dotted" w:sz="4" w:space="0" w:color="auto"/>
              <w:right w:val="dotted" w:sz="4" w:space="0" w:color="auto"/>
            </w:tcBorders>
          </w:tcPr>
          <w:p w14:paraId="6193C2CC" w14:textId="77777777" w:rsidR="009A5394" w:rsidRPr="00C726E1" w:rsidRDefault="009A5394" w:rsidP="00752E6A">
            <w:pPr>
              <w:spacing w:before="60" w:after="60"/>
              <w:rPr>
                <w:rFonts w:asciiTheme="minorHAnsi" w:hAnsiTheme="minorHAnsi"/>
              </w:rPr>
            </w:pPr>
          </w:p>
        </w:tc>
        <w:tc>
          <w:tcPr>
            <w:tcW w:w="3404" w:type="dxa"/>
            <w:gridSpan w:val="3"/>
            <w:tcBorders>
              <w:top w:val="single" w:sz="4" w:space="0" w:color="auto"/>
              <w:left w:val="dotted" w:sz="4" w:space="0" w:color="auto"/>
              <w:bottom w:val="dotted" w:sz="4" w:space="0" w:color="auto"/>
              <w:right w:val="dotted" w:sz="4" w:space="0" w:color="auto"/>
            </w:tcBorders>
          </w:tcPr>
          <w:p w14:paraId="7CA4F3F5" w14:textId="77777777" w:rsidR="009A5394" w:rsidRPr="00C726E1" w:rsidRDefault="009A5394" w:rsidP="00752E6A">
            <w:pPr>
              <w:spacing w:before="60" w:after="60"/>
              <w:rPr>
                <w:rFonts w:asciiTheme="minorHAnsi" w:hAnsiTheme="minorHAnsi"/>
              </w:rPr>
            </w:pPr>
          </w:p>
        </w:tc>
        <w:tc>
          <w:tcPr>
            <w:tcW w:w="2693" w:type="dxa"/>
            <w:gridSpan w:val="3"/>
            <w:tcBorders>
              <w:top w:val="single" w:sz="4" w:space="0" w:color="auto"/>
              <w:left w:val="dotted" w:sz="4" w:space="0" w:color="auto"/>
              <w:bottom w:val="dotted" w:sz="4" w:space="0" w:color="auto"/>
              <w:right w:val="single" w:sz="4" w:space="0" w:color="auto"/>
            </w:tcBorders>
            <w:vAlign w:val="bottom"/>
          </w:tcPr>
          <w:p w14:paraId="5F2FF4C4" w14:textId="77777777" w:rsidR="009A5394" w:rsidRPr="00C726E1" w:rsidRDefault="009A5394" w:rsidP="00752E6A">
            <w:pPr>
              <w:spacing w:before="60" w:after="60"/>
              <w:jc w:val="center"/>
              <w:rPr>
                <w:rFonts w:asciiTheme="minorHAnsi" w:hAnsiTheme="minorHAnsi"/>
              </w:rPr>
            </w:pPr>
          </w:p>
        </w:tc>
      </w:tr>
      <w:tr w:rsidR="009A5394" w:rsidRPr="00C726E1" w14:paraId="65CAD776" w14:textId="77777777" w:rsidTr="00752E6A">
        <w:tc>
          <w:tcPr>
            <w:tcW w:w="3826" w:type="dxa"/>
            <w:gridSpan w:val="3"/>
            <w:tcBorders>
              <w:top w:val="dotted" w:sz="4" w:space="0" w:color="auto"/>
              <w:left w:val="single" w:sz="4" w:space="0" w:color="auto"/>
              <w:bottom w:val="dotted" w:sz="4" w:space="0" w:color="auto"/>
              <w:right w:val="dotted" w:sz="4" w:space="0" w:color="auto"/>
            </w:tcBorders>
          </w:tcPr>
          <w:p w14:paraId="68753B6B" w14:textId="77777777" w:rsidR="009A5394" w:rsidRPr="00C726E1" w:rsidRDefault="009A5394" w:rsidP="00752E6A">
            <w:pPr>
              <w:spacing w:before="60" w:after="60"/>
              <w:rPr>
                <w:rFonts w:asciiTheme="minorHAnsi" w:hAnsiTheme="minorHAnsi"/>
              </w:rPr>
            </w:pPr>
          </w:p>
        </w:tc>
        <w:tc>
          <w:tcPr>
            <w:tcW w:w="3404" w:type="dxa"/>
            <w:gridSpan w:val="3"/>
            <w:tcBorders>
              <w:top w:val="dotted" w:sz="4" w:space="0" w:color="auto"/>
              <w:left w:val="dotted" w:sz="4" w:space="0" w:color="auto"/>
              <w:bottom w:val="dotted" w:sz="4" w:space="0" w:color="auto"/>
              <w:right w:val="dotted" w:sz="4" w:space="0" w:color="auto"/>
            </w:tcBorders>
          </w:tcPr>
          <w:p w14:paraId="74755D9F" w14:textId="77777777" w:rsidR="009A5394" w:rsidRPr="00C726E1" w:rsidRDefault="009A5394" w:rsidP="00752E6A">
            <w:pPr>
              <w:spacing w:before="60" w:after="60"/>
              <w:rPr>
                <w:rFonts w:asciiTheme="minorHAnsi" w:hAnsiTheme="minorHAnsi"/>
              </w:rPr>
            </w:pPr>
          </w:p>
        </w:tc>
        <w:tc>
          <w:tcPr>
            <w:tcW w:w="2693" w:type="dxa"/>
            <w:gridSpan w:val="3"/>
            <w:tcBorders>
              <w:top w:val="dotted" w:sz="4" w:space="0" w:color="auto"/>
              <w:left w:val="dotted" w:sz="4" w:space="0" w:color="auto"/>
              <w:bottom w:val="dotted" w:sz="4" w:space="0" w:color="auto"/>
              <w:right w:val="single" w:sz="4" w:space="0" w:color="auto"/>
            </w:tcBorders>
            <w:vAlign w:val="bottom"/>
          </w:tcPr>
          <w:p w14:paraId="5595903A" w14:textId="77777777" w:rsidR="009A5394" w:rsidRPr="00C726E1" w:rsidRDefault="009A5394" w:rsidP="00752E6A">
            <w:pPr>
              <w:spacing w:before="60" w:after="60"/>
              <w:jc w:val="center"/>
              <w:rPr>
                <w:rFonts w:asciiTheme="minorHAnsi" w:hAnsiTheme="minorHAnsi"/>
              </w:rPr>
            </w:pPr>
          </w:p>
        </w:tc>
      </w:tr>
      <w:tr w:rsidR="009A5394" w:rsidRPr="00C726E1" w14:paraId="1A7C4675" w14:textId="77777777" w:rsidTr="00752E6A">
        <w:tc>
          <w:tcPr>
            <w:tcW w:w="3826" w:type="dxa"/>
            <w:gridSpan w:val="3"/>
            <w:tcBorders>
              <w:top w:val="dotted" w:sz="4" w:space="0" w:color="auto"/>
              <w:left w:val="single" w:sz="4" w:space="0" w:color="auto"/>
              <w:bottom w:val="dotted" w:sz="4" w:space="0" w:color="auto"/>
              <w:right w:val="dotted" w:sz="4" w:space="0" w:color="auto"/>
            </w:tcBorders>
          </w:tcPr>
          <w:p w14:paraId="58ADAACC" w14:textId="77777777" w:rsidR="009A5394" w:rsidRPr="00C726E1" w:rsidRDefault="009A5394" w:rsidP="00752E6A">
            <w:pPr>
              <w:spacing w:before="60" w:after="60"/>
              <w:rPr>
                <w:rFonts w:asciiTheme="minorHAnsi" w:hAnsiTheme="minorHAnsi"/>
              </w:rPr>
            </w:pPr>
          </w:p>
        </w:tc>
        <w:tc>
          <w:tcPr>
            <w:tcW w:w="3404" w:type="dxa"/>
            <w:gridSpan w:val="3"/>
            <w:tcBorders>
              <w:top w:val="dotted" w:sz="4" w:space="0" w:color="auto"/>
              <w:left w:val="dotted" w:sz="4" w:space="0" w:color="auto"/>
              <w:bottom w:val="dotted" w:sz="4" w:space="0" w:color="auto"/>
              <w:right w:val="dotted" w:sz="4" w:space="0" w:color="auto"/>
            </w:tcBorders>
          </w:tcPr>
          <w:p w14:paraId="197E3C7D" w14:textId="77777777" w:rsidR="009A5394" w:rsidRPr="00C726E1" w:rsidRDefault="009A5394" w:rsidP="00752E6A">
            <w:pPr>
              <w:spacing w:before="60" w:after="60"/>
              <w:rPr>
                <w:rFonts w:asciiTheme="minorHAnsi" w:hAnsiTheme="minorHAnsi"/>
              </w:rPr>
            </w:pPr>
          </w:p>
        </w:tc>
        <w:tc>
          <w:tcPr>
            <w:tcW w:w="2693" w:type="dxa"/>
            <w:gridSpan w:val="3"/>
            <w:tcBorders>
              <w:top w:val="dotted" w:sz="4" w:space="0" w:color="auto"/>
              <w:left w:val="dotted" w:sz="4" w:space="0" w:color="auto"/>
              <w:bottom w:val="dotted" w:sz="4" w:space="0" w:color="auto"/>
              <w:right w:val="single" w:sz="4" w:space="0" w:color="auto"/>
            </w:tcBorders>
            <w:vAlign w:val="bottom"/>
          </w:tcPr>
          <w:p w14:paraId="1AE33BDD" w14:textId="77777777" w:rsidR="009A5394" w:rsidRPr="00C726E1" w:rsidRDefault="009A5394" w:rsidP="00752E6A">
            <w:pPr>
              <w:spacing w:before="60" w:after="60"/>
              <w:jc w:val="center"/>
              <w:rPr>
                <w:rFonts w:asciiTheme="minorHAnsi" w:hAnsiTheme="minorHAnsi"/>
              </w:rPr>
            </w:pPr>
          </w:p>
        </w:tc>
      </w:tr>
      <w:tr w:rsidR="009A5394" w:rsidRPr="00C726E1" w14:paraId="318E4A52" w14:textId="77777777" w:rsidTr="00752E6A">
        <w:tc>
          <w:tcPr>
            <w:tcW w:w="3826" w:type="dxa"/>
            <w:gridSpan w:val="3"/>
            <w:tcBorders>
              <w:top w:val="dotted" w:sz="4" w:space="0" w:color="auto"/>
              <w:left w:val="single" w:sz="4" w:space="0" w:color="auto"/>
              <w:bottom w:val="dotted" w:sz="4" w:space="0" w:color="auto"/>
              <w:right w:val="dotted" w:sz="4" w:space="0" w:color="auto"/>
            </w:tcBorders>
          </w:tcPr>
          <w:p w14:paraId="777392F0" w14:textId="77777777" w:rsidR="009A5394" w:rsidRPr="00C726E1" w:rsidRDefault="009A5394" w:rsidP="00752E6A">
            <w:pPr>
              <w:spacing w:before="60" w:after="60"/>
              <w:rPr>
                <w:rFonts w:asciiTheme="minorHAnsi" w:hAnsiTheme="minorHAnsi"/>
              </w:rPr>
            </w:pPr>
          </w:p>
        </w:tc>
        <w:tc>
          <w:tcPr>
            <w:tcW w:w="3404" w:type="dxa"/>
            <w:gridSpan w:val="3"/>
            <w:tcBorders>
              <w:top w:val="dotted" w:sz="4" w:space="0" w:color="auto"/>
              <w:left w:val="dotted" w:sz="4" w:space="0" w:color="auto"/>
              <w:bottom w:val="dotted" w:sz="4" w:space="0" w:color="auto"/>
              <w:right w:val="dotted" w:sz="4" w:space="0" w:color="auto"/>
            </w:tcBorders>
          </w:tcPr>
          <w:p w14:paraId="27D8FA80" w14:textId="77777777" w:rsidR="009A5394" w:rsidRPr="00C726E1" w:rsidRDefault="009A5394" w:rsidP="00752E6A">
            <w:pPr>
              <w:spacing w:before="60" w:after="60"/>
              <w:rPr>
                <w:rFonts w:asciiTheme="minorHAnsi" w:hAnsiTheme="minorHAnsi"/>
              </w:rPr>
            </w:pPr>
          </w:p>
        </w:tc>
        <w:tc>
          <w:tcPr>
            <w:tcW w:w="2693" w:type="dxa"/>
            <w:gridSpan w:val="3"/>
            <w:tcBorders>
              <w:top w:val="dotted" w:sz="4" w:space="0" w:color="auto"/>
              <w:left w:val="dotted" w:sz="4" w:space="0" w:color="auto"/>
              <w:bottom w:val="dotted" w:sz="4" w:space="0" w:color="auto"/>
              <w:right w:val="single" w:sz="4" w:space="0" w:color="auto"/>
            </w:tcBorders>
            <w:vAlign w:val="bottom"/>
          </w:tcPr>
          <w:p w14:paraId="4A0EB6F9" w14:textId="77777777" w:rsidR="009A5394" w:rsidRPr="00C726E1" w:rsidRDefault="009A5394" w:rsidP="00752E6A">
            <w:pPr>
              <w:spacing w:before="60" w:after="60"/>
              <w:jc w:val="center"/>
              <w:rPr>
                <w:rFonts w:asciiTheme="minorHAnsi" w:hAnsiTheme="minorHAnsi"/>
              </w:rPr>
            </w:pPr>
          </w:p>
        </w:tc>
      </w:tr>
      <w:tr w:rsidR="009A5394" w:rsidRPr="00C726E1" w14:paraId="469C01DB" w14:textId="77777777" w:rsidTr="00752E6A">
        <w:tc>
          <w:tcPr>
            <w:tcW w:w="3826" w:type="dxa"/>
            <w:gridSpan w:val="3"/>
            <w:tcBorders>
              <w:top w:val="dotted" w:sz="4" w:space="0" w:color="auto"/>
              <w:left w:val="single" w:sz="4" w:space="0" w:color="auto"/>
              <w:bottom w:val="dotted" w:sz="4" w:space="0" w:color="auto"/>
              <w:right w:val="dotted" w:sz="4" w:space="0" w:color="auto"/>
            </w:tcBorders>
          </w:tcPr>
          <w:p w14:paraId="37388DEB" w14:textId="77777777" w:rsidR="009A5394" w:rsidRPr="00C726E1" w:rsidRDefault="009A5394" w:rsidP="00752E6A">
            <w:pPr>
              <w:spacing w:before="60" w:after="60"/>
              <w:rPr>
                <w:rFonts w:asciiTheme="minorHAnsi" w:hAnsiTheme="minorHAnsi"/>
              </w:rPr>
            </w:pPr>
          </w:p>
        </w:tc>
        <w:tc>
          <w:tcPr>
            <w:tcW w:w="3404" w:type="dxa"/>
            <w:gridSpan w:val="3"/>
            <w:tcBorders>
              <w:top w:val="dotted" w:sz="4" w:space="0" w:color="auto"/>
              <w:left w:val="dotted" w:sz="4" w:space="0" w:color="auto"/>
              <w:bottom w:val="dotted" w:sz="4" w:space="0" w:color="auto"/>
              <w:right w:val="dotted" w:sz="4" w:space="0" w:color="auto"/>
            </w:tcBorders>
          </w:tcPr>
          <w:p w14:paraId="0FA954C7" w14:textId="77777777" w:rsidR="009A5394" w:rsidRPr="00C726E1" w:rsidRDefault="009A5394" w:rsidP="00752E6A">
            <w:pPr>
              <w:spacing w:before="60" w:after="60"/>
              <w:rPr>
                <w:rFonts w:asciiTheme="minorHAnsi" w:hAnsiTheme="minorHAnsi"/>
              </w:rPr>
            </w:pPr>
          </w:p>
        </w:tc>
        <w:tc>
          <w:tcPr>
            <w:tcW w:w="2693" w:type="dxa"/>
            <w:gridSpan w:val="3"/>
            <w:tcBorders>
              <w:top w:val="dotted" w:sz="4" w:space="0" w:color="auto"/>
              <w:left w:val="dotted" w:sz="4" w:space="0" w:color="auto"/>
              <w:bottom w:val="dotted" w:sz="4" w:space="0" w:color="auto"/>
              <w:right w:val="single" w:sz="4" w:space="0" w:color="auto"/>
            </w:tcBorders>
            <w:vAlign w:val="bottom"/>
          </w:tcPr>
          <w:p w14:paraId="6E26190D" w14:textId="77777777" w:rsidR="009A5394" w:rsidRPr="00C726E1" w:rsidRDefault="009A5394" w:rsidP="00752E6A">
            <w:pPr>
              <w:spacing w:before="60" w:after="60"/>
              <w:jc w:val="center"/>
              <w:rPr>
                <w:rFonts w:asciiTheme="minorHAnsi" w:hAnsiTheme="minorHAnsi"/>
              </w:rPr>
            </w:pPr>
          </w:p>
        </w:tc>
      </w:tr>
      <w:tr w:rsidR="009A5394" w:rsidRPr="00C726E1" w14:paraId="6CE2C062" w14:textId="77777777" w:rsidTr="00752E6A">
        <w:tc>
          <w:tcPr>
            <w:tcW w:w="3826" w:type="dxa"/>
            <w:gridSpan w:val="3"/>
            <w:tcBorders>
              <w:top w:val="dotted" w:sz="4" w:space="0" w:color="auto"/>
              <w:left w:val="single" w:sz="4" w:space="0" w:color="auto"/>
              <w:bottom w:val="dotted" w:sz="4" w:space="0" w:color="auto"/>
              <w:right w:val="dotted" w:sz="4" w:space="0" w:color="auto"/>
            </w:tcBorders>
          </w:tcPr>
          <w:p w14:paraId="26BB9DB4" w14:textId="77777777" w:rsidR="009A5394" w:rsidRPr="00C726E1" w:rsidRDefault="009A5394" w:rsidP="00752E6A">
            <w:pPr>
              <w:spacing w:before="60" w:after="60"/>
              <w:rPr>
                <w:rFonts w:asciiTheme="minorHAnsi" w:hAnsiTheme="minorHAnsi"/>
              </w:rPr>
            </w:pPr>
          </w:p>
        </w:tc>
        <w:tc>
          <w:tcPr>
            <w:tcW w:w="3404" w:type="dxa"/>
            <w:gridSpan w:val="3"/>
            <w:tcBorders>
              <w:top w:val="dotted" w:sz="4" w:space="0" w:color="auto"/>
              <w:left w:val="dotted" w:sz="4" w:space="0" w:color="auto"/>
              <w:bottom w:val="dotted" w:sz="4" w:space="0" w:color="auto"/>
              <w:right w:val="dotted" w:sz="4" w:space="0" w:color="auto"/>
            </w:tcBorders>
          </w:tcPr>
          <w:p w14:paraId="069DDABC" w14:textId="77777777" w:rsidR="009A5394" w:rsidRPr="00C726E1" w:rsidRDefault="009A5394" w:rsidP="00752E6A">
            <w:pPr>
              <w:spacing w:before="60" w:after="60"/>
              <w:rPr>
                <w:rFonts w:asciiTheme="minorHAnsi" w:hAnsiTheme="minorHAnsi"/>
              </w:rPr>
            </w:pPr>
          </w:p>
        </w:tc>
        <w:tc>
          <w:tcPr>
            <w:tcW w:w="2693" w:type="dxa"/>
            <w:gridSpan w:val="3"/>
            <w:tcBorders>
              <w:top w:val="dotted" w:sz="4" w:space="0" w:color="auto"/>
              <w:left w:val="dotted" w:sz="4" w:space="0" w:color="auto"/>
              <w:bottom w:val="dotted" w:sz="4" w:space="0" w:color="auto"/>
              <w:right w:val="single" w:sz="4" w:space="0" w:color="auto"/>
            </w:tcBorders>
            <w:vAlign w:val="bottom"/>
          </w:tcPr>
          <w:p w14:paraId="70DD17B0" w14:textId="77777777" w:rsidR="009A5394" w:rsidRPr="00C726E1" w:rsidRDefault="009A5394" w:rsidP="00752E6A">
            <w:pPr>
              <w:spacing w:before="60" w:after="60"/>
              <w:jc w:val="center"/>
              <w:rPr>
                <w:rFonts w:asciiTheme="minorHAnsi" w:hAnsiTheme="minorHAnsi"/>
              </w:rPr>
            </w:pPr>
          </w:p>
        </w:tc>
      </w:tr>
      <w:tr w:rsidR="009A5394" w:rsidRPr="00C726E1" w14:paraId="3D0FCD88" w14:textId="77777777" w:rsidTr="00752E6A">
        <w:tc>
          <w:tcPr>
            <w:tcW w:w="3826" w:type="dxa"/>
            <w:gridSpan w:val="3"/>
            <w:tcBorders>
              <w:top w:val="dotted" w:sz="4" w:space="0" w:color="auto"/>
              <w:left w:val="single" w:sz="4" w:space="0" w:color="auto"/>
              <w:bottom w:val="dotted" w:sz="4" w:space="0" w:color="auto"/>
              <w:right w:val="dotted" w:sz="4" w:space="0" w:color="auto"/>
            </w:tcBorders>
          </w:tcPr>
          <w:p w14:paraId="2243FE5D" w14:textId="77777777" w:rsidR="009A5394" w:rsidRPr="00C726E1" w:rsidRDefault="009A5394" w:rsidP="00752E6A">
            <w:pPr>
              <w:spacing w:before="60" w:after="60"/>
              <w:rPr>
                <w:rFonts w:asciiTheme="minorHAnsi" w:hAnsiTheme="minorHAnsi"/>
              </w:rPr>
            </w:pPr>
          </w:p>
        </w:tc>
        <w:tc>
          <w:tcPr>
            <w:tcW w:w="3404" w:type="dxa"/>
            <w:gridSpan w:val="3"/>
            <w:tcBorders>
              <w:top w:val="dotted" w:sz="4" w:space="0" w:color="auto"/>
              <w:left w:val="dotted" w:sz="4" w:space="0" w:color="auto"/>
              <w:bottom w:val="dotted" w:sz="4" w:space="0" w:color="auto"/>
              <w:right w:val="dotted" w:sz="4" w:space="0" w:color="auto"/>
            </w:tcBorders>
          </w:tcPr>
          <w:p w14:paraId="2581F015" w14:textId="77777777" w:rsidR="009A5394" w:rsidRPr="00C726E1" w:rsidRDefault="009A5394" w:rsidP="00752E6A">
            <w:pPr>
              <w:spacing w:before="60" w:after="60"/>
              <w:rPr>
                <w:rFonts w:asciiTheme="minorHAnsi" w:hAnsiTheme="minorHAnsi"/>
              </w:rPr>
            </w:pPr>
          </w:p>
        </w:tc>
        <w:tc>
          <w:tcPr>
            <w:tcW w:w="2693" w:type="dxa"/>
            <w:gridSpan w:val="3"/>
            <w:tcBorders>
              <w:top w:val="dotted" w:sz="4" w:space="0" w:color="auto"/>
              <w:left w:val="dotted" w:sz="4" w:space="0" w:color="auto"/>
              <w:bottom w:val="dotted" w:sz="4" w:space="0" w:color="auto"/>
              <w:right w:val="single" w:sz="4" w:space="0" w:color="auto"/>
            </w:tcBorders>
            <w:vAlign w:val="bottom"/>
          </w:tcPr>
          <w:p w14:paraId="04E4153F" w14:textId="77777777" w:rsidR="009A5394" w:rsidRPr="00C726E1" w:rsidRDefault="009A5394" w:rsidP="00752E6A">
            <w:pPr>
              <w:spacing w:before="60" w:after="60"/>
              <w:jc w:val="center"/>
              <w:rPr>
                <w:rFonts w:asciiTheme="minorHAnsi" w:hAnsiTheme="minorHAnsi"/>
              </w:rPr>
            </w:pPr>
          </w:p>
        </w:tc>
      </w:tr>
      <w:tr w:rsidR="009A5394" w:rsidRPr="00C726E1" w14:paraId="6C1FA058" w14:textId="77777777" w:rsidTr="00752E6A">
        <w:tc>
          <w:tcPr>
            <w:tcW w:w="3826" w:type="dxa"/>
            <w:gridSpan w:val="3"/>
            <w:tcBorders>
              <w:top w:val="dotted" w:sz="4" w:space="0" w:color="auto"/>
              <w:left w:val="single" w:sz="4" w:space="0" w:color="auto"/>
              <w:bottom w:val="dotted" w:sz="4" w:space="0" w:color="auto"/>
              <w:right w:val="dotted" w:sz="4" w:space="0" w:color="auto"/>
            </w:tcBorders>
          </w:tcPr>
          <w:p w14:paraId="570A9FB5" w14:textId="77777777" w:rsidR="009A5394" w:rsidRPr="00C726E1" w:rsidRDefault="009A5394" w:rsidP="00752E6A">
            <w:pPr>
              <w:spacing w:before="60" w:after="60"/>
              <w:rPr>
                <w:rFonts w:asciiTheme="minorHAnsi" w:hAnsiTheme="minorHAnsi"/>
              </w:rPr>
            </w:pPr>
          </w:p>
        </w:tc>
        <w:tc>
          <w:tcPr>
            <w:tcW w:w="3404" w:type="dxa"/>
            <w:gridSpan w:val="3"/>
            <w:tcBorders>
              <w:top w:val="dotted" w:sz="4" w:space="0" w:color="auto"/>
              <w:left w:val="dotted" w:sz="4" w:space="0" w:color="auto"/>
              <w:bottom w:val="dotted" w:sz="4" w:space="0" w:color="auto"/>
              <w:right w:val="dotted" w:sz="4" w:space="0" w:color="auto"/>
            </w:tcBorders>
          </w:tcPr>
          <w:p w14:paraId="4D9DC1FD" w14:textId="77777777" w:rsidR="009A5394" w:rsidRPr="00C726E1" w:rsidRDefault="009A5394" w:rsidP="00752E6A">
            <w:pPr>
              <w:spacing w:before="60" w:after="60"/>
              <w:rPr>
                <w:rFonts w:asciiTheme="minorHAnsi" w:hAnsiTheme="minorHAnsi"/>
              </w:rPr>
            </w:pPr>
          </w:p>
        </w:tc>
        <w:tc>
          <w:tcPr>
            <w:tcW w:w="2693" w:type="dxa"/>
            <w:gridSpan w:val="3"/>
            <w:tcBorders>
              <w:top w:val="dotted" w:sz="4" w:space="0" w:color="auto"/>
              <w:left w:val="dotted" w:sz="4" w:space="0" w:color="auto"/>
              <w:bottom w:val="dotted" w:sz="4" w:space="0" w:color="auto"/>
              <w:right w:val="single" w:sz="4" w:space="0" w:color="auto"/>
            </w:tcBorders>
            <w:vAlign w:val="bottom"/>
          </w:tcPr>
          <w:p w14:paraId="3827DB94" w14:textId="77777777" w:rsidR="009A5394" w:rsidRPr="00C726E1" w:rsidRDefault="009A5394" w:rsidP="00752E6A">
            <w:pPr>
              <w:spacing w:before="60" w:after="60"/>
              <w:jc w:val="center"/>
              <w:rPr>
                <w:rFonts w:asciiTheme="minorHAnsi" w:hAnsiTheme="minorHAnsi"/>
              </w:rPr>
            </w:pPr>
          </w:p>
        </w:tc>
      </w:tr>
      <w:tr w:rsidR="009A5394" w:rsidRPr="00C726E1" w14:paraId="5EC97E62" w14:textId="77777777" w:rsidTr="00752E6A">
        <w:tc>
          <w:tcPr>
            <w:tcW w:w="3826" w:type="dxa"/>
            <w:gridSpan w:val="3"/>
            <w:tcBorders>
              <w:top w:val="dotted" w:sz="4" w:space="0" w:color="auto"/>
              <w:left w:val="single" w:sz="4" w:space="0" w:color="auto"/>
              <w:bottom w:val="dotted" w:sz="4" w:space="0" w:color="auto"/>
              <w:right w:val="dotted" w:sz="4" w:space="0" w:color="auto"/>
            </w:tcBorders>
          </w:tcPr>
          <w:p w14:paraId="07F37D5B" w14:textId="77777777" w:rsidR="009A5394" w:rsidRPr="00C726E1" w:rsidRDefault="009A5394" w:rsidP="00752E6A">
            <w:pPr>
              <w:spacing w:before="60" w:after="60"/>
              <w:rPr>
                <w:rFonts w:asciiTheme="minorHAnsi" w:hAnsiTheme="minorHAnsi"/>
              </w:rPr>
            </w:pPr>
          </w:p>
        </w:tc>
        <w:tc>
          <w:tcPr>
            <w:tcW w:w="3404" w:type="dxa"/>
            <w:gridSpan w:val="3"/>
            <w:tcBorders>
              <w:top w:val="dotted" w:sz="4" w:space="0" w:color="auto"/>
              <w:left w:val="dotted" w:sz="4" w:space="0" w:color="auto"/>
              <w:bottom w:val="dotted" w:sz="4" w:space="0" w:color="auto"/>
              <w:right w:val="dotted" w:sz="4" w:space="0" w:color="auto"/>
            </w:tcBorders>
          </w:tcPr>
          <w:p w14:paraId="231CAF21" w14:textId="77777777" w:rsidR="009A5394" w:rsidRPr="00C726E1" w:rsidRDefault="009A5394" w:rsidP="00752E6A">
            <w:pPr>
              <w:spacing w:before="60" w:after="60"/>
              <w:rPr>
                <w:rFonts w:asciiTheme="minorHAnsi" w:hAnsiTheme="minorHAnsi"/>
              </w:rPr>
            </w:pPr>
          </w:p>
        </w:tc>
        <w:tc>
          <w:tcPr>
            <w:tcW w:w="2693" w:type="dxa"/>
            <w:gridSpan w:val="3"/>
            <w:tcBorders>
              <w:top w:val="dotted" w:sz="4" w:space="0" w:color="auto"/>
              <w:left w:val="dotted" w:sz="4" w:space="0" w:color="auto"/>
              <w:bottom w:val="dotted" w:sz="4" w:space="0" w:color="auto"/>
              <w:right w:val="single" w:sz="4" w:space="0" w:color="auto"/>
            </w:tcBorders>
            <w:vAlign w:val="bottom"/>
          </w:tcPr>
          <w:p w14:paraId="1E7738C4" w14:textId="77777777" w:rsidR="009A5394" w:rsidRPr="00C726E1" w:rsidRDefault="009A5394" w:rsidP="00752E6A">
            <w:pPr>
              <w:spacing w:before="60" w:after="60"/>
              <w:jc w:val="center"/>
              <w:rPr>
                <w:rFonts w:asciiTheme="minorHAnsi" w:hAnsiTheme="minorHAnsi"/>
              </w:rPr>
            </w:pPr>
          </w:p>
        </w:tc>
      </w:tr>
      <w:tr w:rsidR="009A5394" w:rsidRPr="00C726E1" w14:paraId="51BE12F2" w14:textId="77777777" w:rsidTr="00752E6A">
        <w:tc>
          <w:tcPr>
            <w:tcW w:w="3826" w:type="dxa"/>
            <w:gridSpan w:val="3"/>
            <w:tcBorders>
              <w:top w:val="dotted" w:sz="4" w:space="0" w:color="auto"/>
              <w:left w:val="single" w:sz="4" w:space="0" w:color="auto"/>
              <w:bottom w:val="single" w:sz="4" w:space="0" w:color="auto"/>
              <w:right w:val="dotted" w:sz="4" w:space="0" w:color="auto"/>
            </w:tcBorders>
          </w:tcPr>
          <w:p w14:paraId="31B8B444" w14:textId="77777777" w:rsidR="009A5394" w:rsidRPr="00C726E1" w:rsidRDefault="009A5394" w:rsidP="00752E6A">
            <w:pPr>
              <w:spacing w:before="60" w:after="60"/>
              <w:rPr>
                <w:rFonts w:asciiTheme="minorHAnsi" w:hAnsiTheme="minorHAnsi"/>
              </w:rPr>
            </w:pPr>
          </w:p>
        </w:tc>
        <w:tc>
          <w:tcPr>
            <w:tcW w:w="3404" w:type="dxa"/>
            <w:gridSpan w:val="3"/>
            <w:tcBorders>
              <w:top w:val="dotted" w:sz="4" w:space="0" w:color="auto"/>
              <w:left w:val="dotted" w:sz="4" w:space="0" w:color="auto"/>
              <w:bottom w:val="single" w:sz="4" w:space="0" w:color="auto"/>
              <w:right w:val="dotted" w:sz="4" w:space="0" w:color="auto"/>
            </w:tcBorders>
          </w:tcPr>
          <w:p w14:paraId="15E86BD9" w14:textId="77777777" w:rsidR="009A5394" w:rsidRPr="00C726E1" w:rsidRDefault="009A5394" w:rsidP="00752E6A">
            <w:pPr>
              <w:spacing w:before="60" w:after="60"/>
              <w:rPr>
                <w:rFonts w:asciiTheme="minorHAnsi" w:hAnsiTheme="minorHAnsi"/>
              </w:rPr>
            </w:pPr>
          </w:p>
        </w:tc>
        <w:tc>
          <w:tcPr>
            <w:tcW w:w="2693" w:type="dxa"/>
            <w:gridSpan w:val="3"/>
            <w:tcBorders>
              <w:top w:val="dotted" w:sz="4" w:space="0" w:color="auto"/>
              <w:left w:val="dotted" w:sz="4" w:space="0" w:color="auto"/>
              <w:bottom w:val="single" w:sz="4" w:space="0" w:color="auto"/>
              <w:right w:val="single" w:sz="4" w:space="0" w:color="auto"/>
            </w:tcBorders>
            <w:vAlign w:val="bottom"/>
          </w:tcPr>
          <w:p w14:paraId="107E20D4" w14:textId="77777777" w:rsidR="009A5394" w:rsidRPr="00C726E1" w:rsidRDefault="009A5394" w:rsidP="00752E6A">
            <w:pPr>
              <w:spacing w:before="60" w:after="60"/>
              <w:jc w:val="center"/>
              <w:rPr>
                <w:rFonts w:asciiTheme="minorHAnsi" w:hAnsiTheme="minorHAnsi"/>
              </w:rPr>
            </w:pPr>
          </w:p>
        </w:tc>
      </w:tr>
      <w:bookmarkEnd w:id="1"/>
      <w:tr w:rsidR="009A5394" w:rsidRPr="00C726E1" w14:paraId="728F156E" w14:textId="77777777" w:rsidTr="009A5394">
        <w:trPr>
          <w:cantSplit/>
          <w:trHeight w:val="1814"/>
        </w:trPr>
        <w:tc>
          <w:tcPr>
            <w:tcW w:w="9923" w:type="dxa"/>
            <w:gridSpan w:val="9"/>
            <w:tcBorders>
              <w:top w:val="nil"/>
              <w:left w:val="nil"/>
              <w:bottom w:val="nil"/>
              <w:right w:val="nil"/>
            </w:tcBorders>
            <w:hideMark/>
          </w:tcPr>
          <w:p w14:paraId="03E9B505" w14:textId="77777777" w:rsidR="009A5394" w:rsidRPr="00C726E1" w:rsidRDefault="009A5394" w:rsidP="009A5394">
            <w:pPr>
              <w:widowControl w:val="0"/>
              <w:spacing w:before="60" w:after="60"/>
              <w:rPr>
                <w:rFonts w:asciiTheme="minorHAnsi" w:hAnsiTheme="minorHAnsi"/>
                <w:b/>
                <w:i/>
              </w:rPr>
            </w:pPr>
          </w:p>
          <w:p w14:paraId="37D231E5" w14:textId="77777777" w:rsidR="009A5394" w:rsidRPr="00C726E1" w:rsidRDefault="009A5394" w:rsidP="009A5394">
            <w:pPr>
              <w:widowControl w:val="0"/>
              <w:spacing w:before="60" w:after="60"/>
              <w:rPr>
                <w:rFonts w:asciiTheme="minorHAnsi" w:hAnsiTheme="minorHAnsi"/>
                <w:b/>
                <w:bCs/>
                <w:i/>
                <w:iCs/>
              </w:rPr>
            </w:pPr>
            <w:r w:rsidRPr="00C726E1">
              <w:rPr>
                <w:rFonts w:asciiTheme="minorHAnsi" w:hAnsiTheme="minorHAnsi"/>
                <w:b/>
                <w:bCs/>
                <w:i/>
                <w:iCs/>
              </w:rPr>
              <w:t>NB: PER LE SOCIETA’ IN CUI IL SOCIO UNICO SIA UNA PERSONA GIURIDICA (INDICARE):</w:t>
            </w:r>
          </w:p>
          <w:p w14:paraId="15D0F70F" w14:textId="019A348E" w:rsidR="009A5394" w:rsidRPr="00C726E1" w:rsidRDefault="009A5394" w:rsidP="009A5394">
            <w:pPr>
              <w:widowControl w:val="0"/>
              <w:spacing w:before="60" w:after="60"/>
              <w:rPr>
                <w:rFonts w:asciiTheme="minorHAnsi" w:hAnsiTheme="minorHAnsi"/>
              </w:rPr>
            </w:pPr>
            <w:r w:rsidRPr="00C726E1">
              <w:rPr>
                <w:rFonts w:asciiTheme="minorHAnsi" w:hAnsiTheme="minorHAnsi"/>
              </w:rPr>
              <w:t xml:space="preserve">o Di dichiarare che, per quanto di propria conoscenza, gli amministratori della persona giuridica socio unico dell’operatore economico non versano in alcuna delle cause di esclusione di cui all’articolo 94 del </w:t>
            </w:r>
            <w:r w:rsidR="00A91E86">
              <w:rPr>
                <w:rFonts w:asciiTheme="minorHAnsi" w:hAnsiTheme="minorHAnsi"/>
              </w:rPr>
              <w:t>d.lgs.</w:t>
            </w:r>
            <w:r w:rsidRPr="00C726E1">
              <w:rPr>
                <w:rFonts w:asciiTheme="minorHAnsi" w:hAnsiTheme="minorHAnsi"/>
              </w:rPr>
              <w:t xml:space="preserve"> 36/2023.</w:t>
            </w:r>
          </w:p>
          <w:p w14:paraId="28C0411F" w14:textId="77777777" w:rsidR="009A5394" w:rsidRPr="00C726E1" w:rsidRDefault="009A5394" w:rsidP="009A5394">
            <w:pPr>
              <w:widowControl w:val="0"/>
              <w:spacing w:before="60" w:after="60"/>
              <w:jc w:val="center"/>
              <w:rPr>
                <w:rFonts w:asciiTheme="minorHAnsi" w:hAnsiTheme="minorHAnsi"/>
              </w:rPr>
            </w:pPr>
            <w:r w:rsidRPr="00C726E1">
              <w:rPr>
                <w:rFonts w:asciiTheme="minorHAnsi" w:hAnsiTheme="minorHAnsi"/>
                <w:b/>
                <w:i/>
              </w:rPr>
              <w:t>(in ogni caso: scegliere tra le due opzioni)</w:t>
            </w:r>
          </w:p>
        </w:tc>
      </w:tr>
      <w:tr w:rsidR="009A5394" w:rsidRPr="00C726E1" w14:paraId="33DA409C" w14:textId="77777777" w:rsidTr="00752E6A">
        <w:tc>
          <w:tcPr>
            <w:tcW w:w="9923" w:type="dxa"/>
            <w:gridSpan w:val="9"/>
            <w:tcBorders>
              <w:top w:val="nil"/>
              <w:left w:val="nil"/>
              <w:bottom w:val="nil"/>
              <w:right w:val="nil"/>
            </w:tcBorders>
            <w:hideMark/>
          </w:tcPr>
          <w:p w14:paraId="76360EA0" w14:textId="77777777" w:rsidR="009A5394" w:rsidRPr="00C726E1" w:rsidRDefault="009A5394" w:rsidP="00752E6A">
            <w:pPr>
              <w:autoSpaceDE w:val="0"/>
              <w:autoSpaceDN w:val="0"/>
              <w:adjustRightInd w:val="0"/>
              <w:spacing w:before="40" w:after="40"/>
              <w:rPr>
                <w:rFonts w:asciiTheme="minorHAnsi" w:hAnsiTheme="minorHAnsi"/>
              </w:rPr>
            </w:pPr>
            <w:r w:rsidRPr="00C726E1">
              <w:rPr>
                <w:rFonts w:asciiTheme="minorHAnsi" w:hAnsiTheme="minorHAnsi"/>
              </w:rPr>
              <w:t>dichiara infine di:</w:t>
            </w:r>
            <w:r w:rsidRPr="00C726E1">
              <w:rPr>
                <w:rFonts w:asciiTheme="minorHAnsi" w:hAnsiTheme="minorHAnsi"/>
                <w:vertAlign w:val="superscript"/>
              </w:rPr>
              <w:footnoteReference w:id="1"/>
            </w:r>
            <w:r w:rsidRPr="00C726E1">
              <w:rPr>
                <w:rFonts w:asciiTheme="minorHAnsi" w:hAnsiTheme="minorHAnsi"/>
              </w:rPr>
              <w:t xml:space="preserve"> </w:t>
            </w:r>
          </w:p>
          <w:p w14:paraId="12DBFF19" w14:textId="3E7D1BD4" w:rsidR="009A5394" w:rsidRPr="00C726E1" w:rsidRDefault="009A5394" w:rsidP="00752E6A">
            <w:pPr>
              <w:autoSpaceDE w:val="0"/>
              <w:autoSpaceDN w:val="0"/>
              <w:adjustRightInd w:val="0"/>
              <w:spacing w:before="40" w:after="40"/>
              <w:rPr>
                <w:rFonts w:asciiTheme="minorHAnsi" w:hAnsiTheme="minorHAnsi"/>
              </w:rPr>
            </w:pPr>
            <w:r>
              <w:rPr>
                <w:noProof/>
                <w:position w:val="-3"/>
              </w:rPr>
              <mc:AlternateContent>
                <mc:Choice Requires="wpg">
                  <w:drawing>
                    <wp:inline distT="0" distB="0" distL="0" distR="0" wp14:anchorId="60A15E45" wp14:editId="29AA5722">
                      <wp:extent cx="135890" cy="135890"/>
                      <wp:effectExtent l="0" t="0" r="0" b="0"/>
                      <wp:docPr id="340778355"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1409632293"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5D238195"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" filled="f" strokecolor="#000006" strokeweight=".25397mm">
                        <v:path arrowok="t"/>
                      </v:rect>
                      <w10:anchorlock/>
                    </v:group>
                  </w:pict>
                </mc:Fallback>
              </mc:AlternateContent>
            </w:r>
            <w:r w:rsidRPr="00C726E1">
              <w:rPr>
                <w:rFonts w:asciiTheme="minorHAnsi" w:hAnsiTheme="minorHAnsi"/>
              </w:rPr>
              <w:t xml:space="preserve">- essere </w:t>
            </w:r>
          </w:p>
          <w:p w14:paraId="1CD61603" w14:textId="371B6D25" w:rsidR="009A5394" w:rsidRPr="00C726E1" w:rsidRDefault="009A5394" w:rsidP="00752E6A">
            <w:pPr>
              <w:autoSpaceDE w:val="0"/>
              <w:autoSpaceDN w:val="0"/>
              <w:adjustRightInd w:val="0"/>
              <w:spacing w:before="40" w:after="40"/>
              <w:rPr>
                <w:rFonts w:asciiTheme="minorHAnsi" w:hAnsiTheme="minorHAnsi"/>
              </w:rPr>
            </w:pPr>
            <w:r>
              <w:rPr>
                <w:noProof/>
                <w:position w:val="-3"/>
              </w:rPr>
              <mc:AlternateContent>
                <mc:Choice Requires="wpg">
                  <w:drawing>
                    <wp:inline distT="0" distB="0" distL="0" distR="0" wp14:anchorId="3236FFEE" wp14:editId="03051EFD">
                      <wp:extent cx="135890" cy="135890"/>
                      <wp:effectExtent l="0" t="0" r="0" b="0"/>
                      <wp:docPr id="359328201"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347017971"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0EC7DE41"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" filled="f" strokecolor="#000006" strokeweight=".25397mm">
                        <v:path arrowok="t"/>
                      </v:rect>
                      <w10:anchorlock/>
                    </v:group>
                  </w:pict>
                </mc:Fallback>
              </mc:AlternateContent>
            </w:r>
            <w:r w:rsidRPr="00C726E1">
              <w:rPr>
                <w:rFonts w:asciiTheme="minorHAnsi" w:hAnsiTheme="minorHAnsi"/>
              </w:rPr>
              <w:t xml:space="preserve">- non essere </w:t>
            </w:r>
          </w:p>
          <w:p w14:paraId="5C171FD8" w14:textId="77777777" w:rsidR="009A5394" w:rsidRDefault="009A5394" w:rsidP="009A5394">
            <w:pPr>
              <w:autoSpaceDE w:val="0"/>
              <w:autoSpaceDN w:val="0"/>
              <w:adjustRightInd w:val="0"/>
              <w:spacing w:before="40" w:after="40"/>
              <w:ind w:right="141"/>
              <w:rPr>
                <w:rFonts w:asciiTheme="minorHAnsi" w:hAnsiTheme="minorHAnsi"/>
              </w:rPr>
            </w:pPr>
            <w:r w:rsidRPr="00C726E1">
              <w:rPr>
                <w:rFonts w:asciiTheme="minorHAnsi" w:hAnsiTheme="minorHAnsi"/>
              </w:rPr>
              <w:t xml:space="preserve">una micro, piccola o media impresa, come definita dall’articolo 2 dell’allegato alla Raccomandazione della Commissione europea 2003/361/CE del 6 maggio 2003 (G.U.U.E. n. L 124 del 20 maggio 2003) e all’articolo 2 del </w:t>
            </w:r>
            <w:proofErr w:type="spellStart"/>
            <w:r w:rsidRPr="00C726E1">
              <w:rPr>
                <w:rFonts w:asciiTheme="minorHAnsi" w:hAnsiTheme="minorHAnsi"/>
              </w:rPr>
              <w:t>d.m.</w:t>
            </w:r>
            <w:proofErr w:type="spellEnd"/>
            <w:r w:rsidRPr="00C726E1">
              <w:rPr>
                <w:rFonts w:asciiTheme="minorHAnsi" w:hAnsiTheme="minorHAnsi"/>
              </w:rPr>
              <w:t xml:space="preserve"> 18 aprile 2005, pubblicato nella G.U. n. 238 del 12 ottobre 2005;</w:t>
            </w:r>
            <w:r w:rsidRPr="00C726E1">
              <w:rPr>
                <w:rFonts w:asciiTheme="minorHAnsi" w:hAnsiTheme="minorHAnsi"/>
                <w:vertAlign w:val="superscript"/>
              </w:rPr>
              <w:footnoteReference w:id="2"/>
            </w:r>
            <w:r w:rsidRPr="00C726E1">
              <w:rPr>
                <w:rFonts w:asciiTheme="minorHAnsi" w:hAnsiTheme="minorHAnsi"/>
              </w:rPr>
              <w:t xml:space="preserve"> </w:t>
            </w:r>
          </w:p>
          <w:p w14:paraId="3322E46F" w14:textId="77777777" w:rsidR="009A5394" w:rsidRPr="00C726E1" w:rsidRDefault="009A5394" w:rsidP="00752E6A">
            <w:pPr>
              <w:autoSpaceDE w:val="0"/>
              <w:autoSpaceDN w:val="0"/>
              <w:adjustRightInd w:val="0"/>
              <w:spacing w:before="40" w:after="40"/>
              <w:rPr>
                <w:rFonts w:asciiTheme="minorHAnsi" w:hAnsiTheme="minorHAnsi"/>
                <w:bCs/>
              </w:rPr>
            </w:pPr>
          </w:p>
          <w:p w14:paraId="7E2D887E" w14:textId="77777777" w:rsidR="009A5394" w:rsidRPr="00C726E1" w:rsidRDefault="009A5394" w:rsidP="00752E6A">
            <w:pPr>
              <w:autoSpaceDE w:val="0"/>
              <w:autoSpaceDN w:val="0"/>
              <w:adjustRightInd w:val="0"/>
              <w:spacing w:before="40" w:after="40"/>
              <w:rPr>
                <w:rFonts w:asciiTheme="minorHAnsi" w:hAnsiTheme="minorHAnsi"/>
              </w:rPr>
            </w:pPr>
          </w:p>
        </w:tc>
      </w:tr>
      <w:tr w:rsidR="009A5394" w:rsidRPr="00C726E1" w14:paraId="5493A7EB" w14:textId="77777777" w:rsidTr="00752E6A">
        <w:tblPrEx>
          <w:tblCellMar>
            <w:left w:w="108" w:type="dxa"/>
            <w:right w:w="108" w:type="dxa"/>
          </w:tblCellMar>
        </w:tblPrEx>
        <w:trPr>
          <w:gridBefore w:val="1"/>
          <w:gridAfter w:val="1"/>
          <w:wBefore w:w="34" w:type="dxa"/>
          <w:wAfter w:w="47" w:type="dxa"/>
        </w:trPr>
        <w:tc>
          <w:tcPr>
            <w:tcW w:w="9842" w:type="dxa"/>
            <w:gridSpan w:val="7"/>
            <w:shd w:val="clear" w:color="auto" w:fill="auto"/>
          </w:tcPr>
          <w:p w14:paraId="56ED7DCF" w14:textId="3470AB8C" w:rsidR="009A5394" w:rsidRPr="00C726E1" w:rsidRDefault="009A5394" w:rsidP="00752E6A">
            <w:pPr>
              <w:tabs>
                <w:tab w:val="left" w:pos="1068"/>
              </w:tabs>
              <w:jc w:val="center"/>
              <w:rPr>
                <w:rFonts w:asciiTheme="minorHAnsi" w:hAnsiTheme="minorHAnsi"/>
                <w:b/>
              </w:rPr>
            </w:pPr>
            <w:r>
              <w:rPr>
                <w:rFonts w:asciiTheme="minorHAnsi" w:hAnsiTheme="minorHAnsi"/>
                <w:b/>
              </w:rPr>
              <w:t>C</w:t>
            </w:r>
            <w:r w:rsidRPr="00C726E1">
              <w:rPr>
                <w:rFonts w:asciiTheme="minorHAnsi" w:hAnsiTheme="minorHAnsi"/>
                <w:b/>
              </w:rPr>
              <w:t>. REQUISITI DI ORDINE GENERALE E ASSENZA DELLE CAUSE DI ESCLUSIONE AUTOMATICA</w:t>
            </w:r>
          </w:p>
          <w:p w14:paraId="70003F92" w14:textId="4D60162A" w:rsidR="009A5394" w:rsidRPr="00C726E1" w:rsidRDefault="009A5394" w:rsidP="00752E6A">
            <w:pPr>
              <w:tabs>
                <w:tab w:val="left" w:pos="1068"/>
              </w:tabs>
              <w:jc w:val="center"/>
              <w:rPr>
                <w:rFonts w:asciiTheme="minorHAnsi" w:hAnsiTheme="minorHAnsi"/>
                <w:b/>
              </w:rPr>
            </w:pPr>
            <w:r w:rsidRPr="00C726E1">
              <w:rPr>
                <w:rFonts w:asciiTheme="minorHAnsi" w:hAnsiTheme="minorHAnsi"/>
                <w:b/>
              </w:rPr>
              <w:t xml:space="preserve">di cui all’ articolo 94 del </w:t>
            </w:r>
            <w:r w:rsidR="00A91E86">
              <w:rPr>
                <w:rFonts w:asciiTheme="minorHAnsi" w:hAnsiTheme="minorHAnsi"/>
                <w:b/>
              </w:rPr>
              <w:t>d.l</w:t>
            </w:r>
            <w:r w:rsidRPr="00C726E1">
              <w:rPr>
                <w:rFonts w:asciiTheme="minorHAnsi" w:hAnsiTheme="minorHAnsi"/>
                <w:b/>
              </w:rPr>
              <w:t>gs</w:t>
            </w:r>
            <w:r w:rsidR="00A91E86">
              <w:rPr>
                <w:rFonts w:asciiTheme="minorHAnsi" w:hAnsiTheme="minorHAnsi"/>
                <w:b/>
              </w:rPr>
              <w:t>.</w:t>
            </w:r>
            <w:r w:rsidRPr="00C726E1">
              <w:rPr>
                <w:rFonts w:asciiTheme="minorHAnsi" w:hAnsiTheme="minorHAnsi"/>
                <w:b/>
              </w:rPr>
              <w:t xml:space="preserve"> 36/2023 </w:t>
            </w:r>
          </w:p>
        </w:tc>
      </w:tr>
    </w:tbl>
    <w:p w14:paraId="3F9DC128" w14:textId="77777777" w:rsidR="009A5394" w:rsidRPr="00C726E1" w:rsidRDefault="009A5394" w:rsidP="009A5394">
      <w:pPr>
        <w:ind w:left="284" w:hanging="284"/>
        <w:rPr>
          <w:rFonts w:asciiTheme="minorHAnsi" w:hAnsiTheme="minorHAnsi"/>
          <w:b/>
        </w:rPr>
      </w:pPr>
    </w:p>
    <w:p w14:paraId="2207ECC1" w14:textId="77777777" w:rsidR="009A5394" w:rsidRPr="00C726E1" w:rsidRDefault="009A5394" w:rsidP="009A5394">
      <w:pPr>
        <w:ind w:left="284" w:hanging="284"/>
        <w:jc w:val="center"/>
        <w:rPr>
          <w:rFonts w:asciiTheme="minorHAnsi" w:hAnsiTheme="minorHAnsi"/>
          <w:b/>
        </w:rPr>
      </w:pPr>
      <w:r w:rsidRPr="00C726E1">
        <w:rPr>
          <w:rFonts w:asciiTheme="minorHAnsi" w:hAnsiTheme="minorHAnsi"/>
          <w:b/>
        </w:rPr>
        <w:t>DICHIARA</w:t>
      </w:r>
    </w:p>
    <w:p w14:paraId="43503508" w14:textId="77777777" w:rsidR="003331BE" w:rsidRPr="00C726E1" w:rsidRDefault="003331BE" w:rsidP="003331BE">
      <w:pPr>
        <w:widowControl w:val="0"/>
        <w:rPr>
          <w:rFonts w:asciiTheme="minorHAnsi" w:hAnsiTheme="minorHAnsi"/>
          <w:b/>
        </w:rPr>
      </w:pPr>
      <w:r w:rsidRPr="00C726E1">
        <w:rPr>
          <w:rFonts w:asciiTheme="minorHAnsi" w:hAnsiTheme="minorHAnsi"/>
          <w:b/>
        </w:rPr>
        <w:t xml:space="preserve">1. </w:t>
      </w:r>
    </w:p>
    <w:p w14:paraId="770F4400" w14:textId="7D0F05BA" w:rsidR="003331BE" w:rsidRPr="00C726E1" w:rsidRDefault="003331BE" w:rsidP="003331BE">
      <w:pPr>
        <w:widowControl w:val="0"/>
        <w:ind w:left="313" w:right="-5" w:hanging="313"/>
        <w:rPr>
          <w:rFonts w:asciiTheme="minorHAnsi" w:hAnsiTheme="minorHAnsi"/>
        </w:rPr>
      </w:pPr>
      <w:r>
        <w:rPr>
          <w:noProof/>
          <w:position w:val="-3"/>
        </w:rPr>
        <mc:AlternateContent>
          <mc:Choice Requires="wpg">
            <w:drawing>
              <wp:inline distT="0" distB="0" distL="0" distR="0" wp14:anchorId="48E95514" wp14:editId="3A71B3D0">
                <wp:extent cx="135890" cy="135890"/>
                <wp:effectExtent l="0" t="0" r="0" b="0"/>
                <wp:docPr id="1157789316"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958770497"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3902DC08"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" filled="f" strokecolor="#000006" strokeweight=".25397mm">
                  <v:path arrowok="t"/>
                </v:rect>
                <w10:anchorlock/>
              </v:group>
            </w:pict>
          </mc:Fallback>
        </mc:AlternateContent>
      </w:r>
      <w:r>
        <w:rPr>
          <w:rFonts w:asciiTheme="minorHAnsi" w:hAnsiTheme="minorHAnsi"/>
        </w:rPr>
        <w:t xml:space="preserve"> </w:t>
      </w:r>
      <w:r w:rsidRPr="00C726E1">
        <w:rPr>
          <w:rFonts w:asciiTheme="minorHAnsi" w:hAnsiTheme="minorHAnsi"/>
        </w:rPr>
        <w:t>che né il sottoscrittore dell’offerta, né alcun altro dei soggetti indicati al comma 3 dell’art.</w:t>
      </w:r>
      <w:r>
        <w:rPr>
          <w:rFonts w:asciiTheme="minorHAnsi" w:hAnsiTheme="minorHAnsi"/>
        </w:rPr>
        <w:t xml:space="preserve"> </w:t>
      </w:r>
      <w:r w:rsidRPr="00C726E1">
        <w:rPr>
          <w:rFonts w:asciiTheme="minorHAnsi" w:hAnsiTheme="minorHAnsi"/>
        </w:rPr>
        <w:t xml:space="preserve">94 del </w:t>
      </w:r>
      <w:r>
        <w:rPr>
          <w:rFonts w:asciiTheme="minorHAnsi" w:hAnsiTheme="minorHAnsi"/>
        </w:rPr>
        <w:t>d.l</w:t>
      </w:r>
      <w:r w:rsidRPr="00C726E1">
        <w:rPr>
          <w:rFonts w:asciiTheme="minorHAnsi" w:hAnsiTheme="minorHAnsi"/>
        </w:rPr>
        <w:t>gs. 36/2023,  ascritti all’operatore economico come da indicazione riportata nel precedente Paragrafo A, hanno riportato  condanna con sentenza definitiva o decreto penale di condanna divenuto irrevocabile per i reati elencati al comma 1 dello stesso art.</w:t>
      </w:r>
      <w:r w:rsidR="005636B8">
        <w:rPr>
          <w:rFonts w:asciiTheme="minorHAnsi" w:hAnsiTheme="minorHAnsi"/>
        </w:rPr>
        <w:t xml:space="preserve"> </w:t>
      </w:r>
      <w:r w:rsidRPr="00C726E1">
        <w:rPr>
          <w:rFonts w:asciiTheme="minorHAnsi" w:hAnsiTheme="minorHAnsi"/>
        </w:rPr>
        <w:t>94 (non sono presi in considerazione, perché non costituenti causa escludente, i casi in cui il  reato sia stato depenalizzato ovvero quando sia intervenuta la riabilitazione ovvero, nei casi di condanna ad una pena accessoria perpetua, quando questa sia stata dichiarata estinta ai sensi dell’articolo 179, settimo comma, del codice penale ovvero quando il reato sia stato dichiarato estinto dopo la condanna ovvero in caso di revoca della condanna medesima)</w:t>
      </w:r>
      <w:r w:rsidRPr="00C726E1">
        <w:rPr>
          <w:rFonts w:asciiTheme="minorHAnsi" w:hAnsiTheme="minorHAnsi"/>
          <w:vertAlign w:val="superscript"/>
        </w:rPr>
        <w:footnoteReference w:id="3"/>
      </w:r>
      <w:r w:rsidRPr="00C726E1">
        <w:rPr>
          <w:rFonts w:asciiTheme="minorHAnsi" w:hAnsiTheme="minorHAnsi"/>
        </w:rPr>
        <w:t>;</w:t>
      </w:r>
    </w:p>
    <w:p w14:paraId="1FB0BAE0" w14:textId="77777777" w:rsidR="003331BE" w:rsidRDefault="003331BE" w:rsidP="00752E6A">
      <w:pPr>
        <w:widowControl w:val="0"/>
        <w:rPr>
          <w:rFonts w:asciiTheme="minorHAnsi" w:hAnsiTheme="minorHAnsi"/>
        </w:rPr>
      </w:pPr>
    </w:p>
    <w:p w14:paraId="59FDD50D" w14:textId="77777777" w:rsidR="003331BE" w:rsidRPr="00B83D39" w:rsidRDefault="003331BE" w:rsidP="003331BE">
      <w:pPr>
        <w:widowControl w:val="0"/>
        <w:rPr>
          <w:rFonts w:asciiTheme="minorHAnsi" w:hAnsiTheme="minorHAnsi"/>
          <w:b/>
          <w:bCs/>
        </w:rPr>
      </w:pPr>
      <w:r w:rsidRPr="00B83D39">
        <w:rPr>
          <w:rFonts w:asciiTheme="minorHAnsi" w:hAnsiTheme="minorHAnsi"/>
          <w:b/>
          <w:bCs/>
        </w:rPr>
        <w:t xml:space="preserve">2. </w:t>
      </w:r>
    </w:p>
    <w:p w14:paraId="79E33DF8" w14:textId="58753D78" w:rsidR="003331BE" w:rsidRDefault="003331BE" w:rsidP="003331BE">
      <w:pPr>
        <w:widowControl w:val="0"/>
        <w:ind w:left="313" w:right="-5" w:hanging="313"/>
        <w:rPr>
          <w:rFonts w:asciiTheme="minorHAnsi" w:hAnsiTheme="minorHAnsi"/>
        </w:rPr>
      </w:pPr>
      <w:r>
        <w:rPr>
          <w:noProof/>
          <w:position w:val="-3"/>
        </w:rPr>
        <mc:AlternateContent>
          <mc:Choice Requires="wpg">
            <w:drawing>
              <wp:inline distT="0" distB="0" distL="0" distR="0" wp14:anchorId="370BFA58" wp14:editId="618FDC41">
                <wp:extent cx="135890" cy="135890"/>
                <wp:effectExtent l="0" t="0" r="0" b="0"/>
                <wp:docPr id="1230936215"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2043774432"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5CE05A58"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" filled="f" strokecolor="#000006" strokeweight=".25397mm">
                  <v:path arrowok="t"/>
                </v:rect>
                <w10:anchorlock/>
              </v:group>
            </w:pict>
          </mc:Fallback>
        </mc:AlternateContent>
      </w:r>
      <w:r>
        <w:rPr>
          <w:rFonts w:asciiTheme="minorHAnsi" w:hAnsiTheme="minorHAnsi"/>
        </w:rPr>
        <w:t xml:space="preserve"> </w:t>
      </w:r>
      <w:r w:rsidRPr="00C726E1">
        <w:rPr>
          <w:rFonts w:asciiTheme="minorHAnsi" w:hAnsiTheme="minorHAnsi"/>
        </w:rPr>
        <w:t>che né per il sottoscrittore dell’offerta, né per alcun altro dei soggetti indicati al comma 3 dell’art.</w:t>
      </w:r>
      <w:r>
        <w:rPr>
          <w:rFonts w:asciiTheme="minorHAnsi" w:hAnsiTheme="minorHAnsi"/>
        </w:rPr>
        <w:t xml:space="preserve"> </w:t>
      </w:r>
      <w:r w:rsidRPr="00C726E1">
        <w:rPr>
          <w:rFonts w:asciiTheme="minorHAnsi" w:hAnsiTheme="minorHAnsi"/>
        </w:rPr>
        <w:t xml:space="preserve">94 del </w:t>
      </w:r>
      <w:r>
        <w:rPr>
          <w:rFonts w:asciiTheme="minorHAnsi" w:hAnsiTheme="minorHAnsi"/>
        </w:rPr>
        <w:t>d.l</w:t>
      </w:r>
      <w:r w:rsidRPr="00C726E1">
        <w:rPr>
          <w:rFonts w:asciiTheme="minorHAnsi" w:hAnsiTheme="minorHAnsi"/>
        </w:rPr>
        <w:t>gs. 36/2023,  ascritti all’operatore economico come da indicazione riportata nel precedente Paragrafo A,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Resta fermo quanto previsto dagli articoli 88, comma 4-bis, e 92, commi 2 e 3, del codice di cui al decreto legislativo n. 159 del 2011, con riferimento rispettivamente alle comunicazioni antimafia e alle informazioni antimafia.</w:t>
      </w:r>
      <w:r w:rsidRPr="00C726E1">
        <w:rPr>
          <w:rFonts w:asciiTheme="minorHAnsi" w:hAnsiTheme="minorHAnsi"/>
          <w:vertAlign w:val="superscript"/>
        </w:rPr>
        <w:footnoteReference w:id="4"/>
      </w:r>
    </w:p>
    <w:p w14:paraId="6116CE69" w14:textId="77777777" w:rsidR="00C255F0" w:rsidRPr="00C726E1" w:rsidRDefault="00C255F0" w:rsidP="003331BE">
      <w:pPr>
        <w:widowControl w:val="0"/>
        <w:ind w:left="313" w:right="-5" w:hanging="313"/>
        <w:rPr>
          <w:rFonts w:asciiTheme="minorHAnsi" w:hAnsiTheme="minorHAnsi"/>
        </w:rPr>
      </w:pPr>
    </w:p>
    <w:p w14:paraId="04CA7009" w14:textId="77777777" w:rsidR="003331BE" w:rsidRPr="00C726E1" w:rsidRDefault="003331BE" w:rsidP="00752E6A">
      <w:pPr>
        <w:widowControl w:val="0"/>
        <w:rPr>
          <w:rFonts w:asciiTheme="minorHAnsi" w:hAnsiTheme="minorHAnsi"/>
          <w:b/>
        </w:rPr>
      </w:pPr>
      <w:r w:rsidRPr="00C726E1">
        <w:rPr>
          <w:rFonts w:asciiTheme="minorHAnsi" w:hAnsiTheme="minorHAnsi"/>
          <w:b/>
        </w:rPr>
        <w:lastRenderedPageBreak/>
        <w:t xml:space="preserve">3. </w:t>
      </w:r>
    </w:p>
    <w:p w14:paraId="6538B480" w14:textId="13DEE090" w:rsidR="003331BE" w:rsidRPr="00C726E1" w:rsidRDefault="005636B8" w:rsidP="005636B8">
      <w:pPr>
        <w:widowControl w:val="0"/>
        <w:ind w:left="313" w:right="-5" w:hanging="313"/>
        <w:rPr>
          <w:rFonts w:asciiTheme="minorHAnsi" w:hAnsiTheme="minorHAnsi"/>
        </w:rPr>
      </w:pPr>
      <w:r>
        <w:rPr>
          <w:noProof/>
          <w:position w:val="-3"/>
        </w:rPr>
        <mc:AlternateContent>
          <mc:Choice Requires="wpg">
            <w:drawing>
              <wp:inline distT="0" distB="0" distL="0" distR="0" wp14:anchorId="731B6F4A" wp14:editId="7E8960CA">
                <wp:extent cx="135890" cy="135890"/>
                <wp:effectExtent l="0" t="0" r="0" b="0"/>
                <wp:docPr id="39647751"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1244949337"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7B46D3D3"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" filled="f" strokecolor="#000006" strokeweight=".25397mm">
                  <v:path arrowok="t"/>
                </v:rect>
                <w10:anchorlock/>
              </v:group>
            </w:pict>
          </mc:Fallback>
        </mc:AlternateContent>
      </w:r>
      <w:r>
        <w:rPr>
          <w:rFonts w:asciiTheme="minorHAnsi" w:hAnsiTheme="minorHAnsi"/>
          <w:bCs/>
        </w:rPr>
        <w:t xml:space="preserve"> </w:t>
      </w:r>
      <w:r w:rsidR="003331BE" w:rsidRPr="00C726E1">
        <w:rPr>
          <w:rFonts w:asciiTheme="minorHAnsi" w:hAnsiTheme="minorHAnsi"/>
          <w:bCs/>
        </w:rPr>
        <w:t xml:space="preserve">di non versare nelle cause di esclusione di cui ai commi 1 e 2 dell’articolo 94 del </w:t>
      </w:r>
      <w:r w:rsidR="00A91E86">
        <w:rPr>
          <w:rFonts w:asciiTheme="minorHAnsi" w:hAnsiTheme="minorHAnsi"/>
          <w:bCs/>
        </w:rPr>
        <w:t>d.l</w:t>
      </w:r>
      <w:r w:rsidR="003331BE" w:rsidRPr="00C726E1">
        <w:rPr>
          <w:rFonts w:asciiTheme="minorHAnsi" w:hAnsiTheme="minorHAnsi"/>
          <w:bCs/>
        </w:rPr>
        <w:t>gs</w:t>
      </w:r>
      <w:r w:rsidR="00A91E86">
        <w:rPr>
          <w:rFonts w:asciiTheme="minorHAnsi" w:hAnsiTheme="minorHAnsi"/>
          <w:bCs/>
        </w:rPr>
        <w:t>.</w:t>
      </w:r>
      <w:r w:rsidR="003331BE" w:rsidRPr="00C726E1">
        <w:rPr>
          <w:rFonts w:asciiTheme="minorHAnsi" w:hAnsiTheme="minorHAnsi"/>
          <w:bCs/>
        </w:rPr>
        <w:t xml:space="preserve"> 36/2023, non essendo stata emessa nei confronti dell’operatore economico sentenza, o decreto oppure misura interdittiva ai sensi e nei termini di cui al decreto legislativo 8 giugno 2001 n. 231</w:t>
      </w:r>
      <w:r w:rsidR="003331BE" w:rsidRPr="00C726E1">
        <w:rPr>
          <w:rFonts w:asciiTheme="minorHAnsi" w:hAnsiTheme="minorHAnsi"/>
        </w:rPr>
        <w:t>;</w:t>
      </w:r>
    </w:p>
    <w:p w14:paraId="4B718B49" w14:textId="77777777" w:rsidR="003331BE" w:rsidRPr="00C726E1" w:rsidRDefault="003331BE" w:rsidP="00752E6A">
      <w:pPr>
        <w:widowControl w:val="0"/>
        <w:rPr>
          <w:rFonts w:asciiTheme="minorHAnsi" w:hAnsiTheme="minorHAnsi"/>
        </w:rPr>
      </w:pPr>
    </w:p>
    <w:p w14:paraId="5DF941DD" w14:textId="77777777" w:rsidR="003331BE" w:rsidRPr="00C726E1" w:rsidRDefault="003331BE" w:rsidP="00752E6A">
      <w:pPr>
        <w:widowControl w:val="0"/>
        <w:rPr>
          <w:rFonts w:asciiTheme="minorHAnsi" w:hAnsiTheme="minorHAnsi"/>
          <w:b/>
        </w:rPr>
      </w:pPr>
      <w:r w:rsidRPr="00C726E1">
        <w:rPr>
          <w:rFonts w:asciiTheme="minorHAnsi" w:hAnsiTheme="minorHAnsi"/>
          <w:b/>
        </w:rPr>
        <w:t xml:space="preserve">4. </w:t>
      </w:r>
    </w:p>
    <w:p w14:paraId="3E60AD07" w14:textId="6988AFE7" w:rsidR="003331BE" w:rsidRPr="00C726E1" w:rsidRDefault="005636B8" w:rsidP="005636B8">
      <w:pPr>
        <w:widowControl w:val="0"/>
        <w:ind w:left="313" w:right="-5" w:hanging="313"/>
        <w:rPr>
          <w:rFonts w:asciiTheme="minorHAnsi" w:hAnsiTheme="minorHAnsi"/>
        </w:rPr>
      </w:pPr>
      <w:r>
        <w:rPr>
          <w:noProof/>
          <w:position w:val="-3"/>
        </w:rPr>
        <mc:AlternateContent>
          <mc:Choice Requires="wpg">
            <w:drawing>
              <wp:inline distT="0" distB="0" distL="0" distR="0" wp14:anchorId="0B2B5E76" wp14:editId="19D38785">
                <wp:extent cx="135890" cy="135890"/>
                <wp:effectExtent l="0" t="0" r="0" b="0"/>
                <wp:docPr id="904186076"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219147928"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33396844"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" filled="f" strokecolor="#000006" strokeweight=".25397mm">
                  <v:path arrowok="t"/>
                </v:rect>
                <w10:anchorlock/>
              </v:group>
            </w:pict>
          </mc:Fallback>
        </mc:AlternateContent>
      </w:r>
      <w:r>
        <w:rPr>
          <w:rFonts w:asciiTheme="minorHAnsi" w:hAnsiTheme="minorHAnsi"/>
        </w:rPr>
        <w:t xml:space="preserve"> </w:t>
      </w:r>
      <w:r w:rsidR="003331BE" w:rsidRPr="00C726E1">
        <w:rPr>
          <w:rFonts w:asciiTheme="minorHAnsi" w:hAnsiTheme="minorHAnsi"/>
        </w:rPr>
        <w:t>che l’operatore economico non è stato destinatario della sanzione interdittiva di cui all’articolo 9, comma 2 lettera c) del decreto legislativo 8 giugno 2001 n.231, o di altra sanzione che comporta il divieto di contrarre con la pubblica amministrazione, compresi i provvedimenti interdittivi di cui all’articolo 14 del decreto legislativo 9 aprile 2008, n.81;</w:t>
      </w:r>
    </w:p>
    <w:p w14:paraId="1DDAB50B" w14:textId="77777777" w:rsidR="003331BE" w:rsidRPr="00C726E1" w:rsidRDefault="003331BE" w:rsidP="00752E6A">
      <w:pPr>
        <w:widowControl w:val="0"/>
        <w:rPr>
          <w:rFonts w:asciiTheme="minorHAnsi" w:hAnsiTheme="minorHAnsi"/>
        </w:rPr>
      </w:pPr>
    </w:p>
    <w:p w14:paraId="6A60361E" w14:textId="77777777" w:rsidR="003331BE" w:rsidRPr="005636B8" w:rsidRDefault="003331BE" w:rsidP="00752E6A">
      <w:pPr>
        <w:widowControl w:val="0"/>
        <w:rPr>
          <w:rFonts w:asciiTheme="minorHAnsi" w:hAnsiTheme="minorHAnsi"/>
          <w:b/>
        </w:rPr>
      </w:pPr>
      <w:r w:rsidRPr="005636B8">
        <w:rPr>
          <w:rFonts w:asciiTheme="minorHAnsi" w:hAnsiTheme="minorHAnsi"/>
          <w:b/>
        </w:rPr>
        <w:t>5.</w:t>
      </w:r>
    </w:p>
    <w:p w14:paraId="080915E9" w14:textId="0EDA43EF" w:rsidR="003331BE" w:rsidRPr="00C726E1" w:rsidRDefault="005636B8" w:rsidP="005636B8">
      <w:pPr>
        <w:widowControl w:val="0"/>
        <w:ind w:left="313" w:right="-5" w:hanging="313"/>
        <w:rPr>
          <w:rFonts w:asciiTheme="minorHAnsi" w:hAnsiTheme="minorHAnsi"/>
        </w:rPr>
      </w:pPr>
      <w:r>
        <w:rPr>
          <w:noProof/>
          <w:position w:val="-3"/>
        </w:rPr>
        <mc:AlternateContent>
          <mc:Choice Requires="wpg">
            <w:drawing>
              <wp:inline distT="0" distB="0" distL="0" distR="0" wp14:anchorId="5F0395B9" wp14:editId="2793C14F">
                <wp:extent cx="135890" cy="135890"/>
                <wp:effectExtent l="0" t="0" r="0" b="0"/>
                <wp:docPr id="545447178"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634952766"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6F0C5599"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" filled="f" strokecolor="#000006" strokeweight=".25397mm">
                  <v:path arrowok="t"/>
                </v:rect>
                <w10:anchorlock/>
              </v:group>
            </w:pict>
          </mc:Fallback>
        </mc:AlternateContent>
      </w:r>
      <w:r>
        <w:rPr>
          <w:rFonts w:asciiTheme="minorHAnsi" w:hAnsiTheme="minorHAnsi"/>
        </w:rPr>
        <w:t xml:space="preserve"> </w:t>
      </w:r>
      <w:r w:rsidR="003331BE" w:rsidRPr="00C726E1">
        <w:rPr>
          <w:rFonts w:asciiTheme="minorHAnsi" w:hAnsiTheme="minorHAnsi"/>
        </w:rPr>
        <w:t>che, ai sensi delle disposizioni di cui alla legge 68/1999:</w:t>
      </w:r>
    </w:p>
    <w:p w14:paraId="5F9A4C88" w14:textId="77777777" w:rsidR="003331BE" w:rsidRPr="00C726E1" w:rsidRDefault="003331BE" w:rsidP="005636B8">
      <w:pPr>
        <w:widowControl w:val="0"/>
        <w:ind w:left="313" w:right="-5" w:firstLine="113"/>
        <w:rPr>
          <w:rFonts w:asciiTheme="minorHAnsi" w:hAnsiTheme="minorHAnsi"/>
        </w:rPr>
      </w:pPr>
      <w:r w:rsidRPr="00C726E1">
        <w:rPr>
          <w:rFonts w:asciiTheme="minorHAnsi" w:hAnsiTheme="minorHAnsi"/>
        </w:rPr>
        <w:t>questo operatore economico</w:t>
      </w:r>
    </w:p>
    <w:p w14:paraId="3D76E2C9" w14:textId="783195A2" w:rsidR="003331BE" w:rsidRPr="00C726E1" w:rsidRDefault="005636B8" w:rsidP="005636B8">
      <w:pPr>
        <w:widowControl w:val="0"/>
        <w:ind w:left="313" w:right="-5" w:firstLine="113"/>
        <w:rPr>
          <w:rFonts w:asciiTheme="minorHAnsi" w:hAnsiTheme="minorHAnsi"/>
        </w:rPr>
      </w:pPr>
      <w:r>
        <w:rPr>
          <w:noProof/>
          <w:position w:val="-3"/>
        </w:rPr>
        <mc:AlternateContent>
          <mc:Choice Requires="wpg">
            <w:drawing>
              <wp:inline distT="0" distB="0" distL="0" distR="0" wp14:anchorId="21466CA0" wp14:editId="25C20ADF">
                <wp:extent cx="135890" cy="135890"/>
                <wp:effectExtent l="0" t="0" r="0" b="0"/>
                <wp:docPr id="874970737"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458575683"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28B86DD7"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" filled="f" strokecolor="#000006" strokeweight=".25397mm">
                  <v:path arrowok="t"/>
                </v:rect>
                <w10:anchorlock/>
              </v:group>
            </w:pict>
          </mc:Fallback>
        </mc:AlternateContent>
      </w:r>
      <w:r w:rsidR="003331BE" w:rsidRPr="00C726E1">
        <w:rPr>
          <w:rFonts w:asciiTheme="minorHAnsi" w:hAnsiTheme="minorHAnsi"/>
        </w:rPr>
        <w:t xml:space="preserve"> è in regola</w:t>
      </w:r>
    </w:p>
    <w:p w14:paraId="14E709A5" w14:textId="47806F5A" w:rsidR="003331BE" w:rsidRPr="00C726E1" w:rsidRDefault="005636B8" w:rsidP="005636B8">
      <w:pPr>
        <w:widowControl w:val="0"/>
        <w:ind w:left="313" w:right="-5" w:firstLine="113"/>
        <w:rPr>
          <w:rFonts w:asciiTheme="minorHAnsi" w:hAnsiTheme="minorHAnsi"/>
        </w:rPr>
      </w:pPr>
      <w:r>
        <w:rPr>
          <w:noProof/>
          <w:position w:val="-3"/>
        </w:rPr>
        <mc:AlternateContent>
          <mc:Choice Requires="wpg">
            <w:drawing>
              <wp:inline distT="0" distB="0" distL="0" distR="0" wp14:anchorId="1E33CDB8" wp14:editId="4467CCF5">
                <wp:extent cx="135890" cy="135890"/>
                <wp:effectExtent l="0" t="0" r="0" b="0"/>
                <wp:docPr id="1816861683"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250865009"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525EB149"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" filled="f" strokecolor="#000006" strokeweight=".25397mm">
                  <v:path arrowok="t"/>
                </v:rect>
                <w10:anchorlock/>
              </v:group>
            </w:pict>
          </mc:Fallback>
        </mc:AlternateContent>
      </w:r>
      <w:r>
        <w:rPr>
          <w:rFonts w:asciiTheme="minorHAnsi" w:hAnsiTheme="minorHAnsi"/>
        </w:rPr>
        <w:t xml:space="preserve"> </w:t>
      </w:r>
      <w:r w:rsidR="003331BE" w:rsidRPr="00C726E1">
        <w:rPr>
          <w:rFonts w:asciiTheme="minorHAnsi" w:hAnsiTheme="minorHAnsi"/>
        </w:rPr>
        <w:t>non è in regola</w:t>
      </w:r>
    </w:p>
    <w:p w14:paraId="7E69C37F" w14:textId="77777777" w:rsidR="003331BE" w:rsidRPr="00C726E1" w:rsidRDefault="003331BE" w:rsidP="005636B8">
      <w:pPr>
        <w:widowControl w:val="0"/>
        <w:ind w:left="313" w:right="-5" w:firstLine="113"/>
        <w:rPr>
          <w:rFonts w:asciiTheme="minorHAnsi" w:hAnsiTheme="minorHAnsi"/>
        </w:rPr>
      </w:pPr>
      <w:r w:rsidRPr="00C726E1">
        <w:rPr>
          <w:rFonts w:asciiTheme="minorHAnsi" w:hAnsiTheme="minorHAnsi"/>
        </w:rPr>
        <w:t>con le norme che disciplinano il diritto al lavoro dei disabili,</w:t>
      </w:r>
    </w:p>
    <w:p w14:paraId="3A7DE70F" w14:textId="77777777" w:rsidR="003331BE" w:rsidRPr="00C726E1" w:rsidRDefault="003331BE" w:rsidP="005636B8">
      <w:pPr>
        <w:widowControl w:val="0"/>
        <w:ind w:left="313" w:right="-5" w:firstLine="113"/>
        <w:rPr>
          <w:rFonts w:asciiTheme="minorHAnsi" w:hAnsiTheme="minorHAnsi"/>
        </w:rPr>
      </w:pPr>
      <w:r w:rsidRPr="00C726E1">
        <w:rPr>
          <w:rFonts w:asciiTheme="minorHAnsi" w:hAnsiTheme="minorHAnsi"/>
        </w:rPr>
        <w:t>Che questo operatore economico ha un numero di dipendenti pari a _______ unità;</w:t>
      </w:r>
    </w:p>
    <w:p w14:paraId="0B15F11C" w14:textId="77777777" w:rsidR="003331BE" w:rsidRPr="00C726E1" w:rsidRDefault="003331BE" w:rsidP="005636B8">
      <w:pPr>
        <w:widowControl w:val="0"/>
        <w:ind w:left="313" w:right="-5" w:firstLine="113"/>
        <w:rPr>
          <w:rFonts w:asciiTheme="minorHAnsi" w:hAnsiTheme="minorHAnsi"/>
        </w:rPr>
      </w:pPr>
      <w:r w:rsidRPr="00C726E1">
        <w:rPr>
          <w:rFonts w:asciiTheme="minorHAnsi" w:hAnsiTheme="minorHAnsi"/>
        </w:rPr>
        <w:t>Che questo operatore economico</w:t>
      </w:r>
    </w:p>
    <w:p w14:paraId="63CF7DA9" w14:textId="221E6B81" w:rsidR="003331BE" w:rsidRPr="00C726E1" w:rsidRDefault="005636B8" w:rsidP="005636B8">
      <w:pPr>
        <w:widowControl w:val="0"/>
        <w:ind w:left="313" w:right="-5" w:firstLine="113"/>
        <w:rPr>
          <w:rFonts w:asciiTheme="minorHAnsi" w:hAnsiTheme="minorHAnsi"/>
        </w:rPr>
      </w:pPr>
      <w:r>
        <w:rPr>
          <w:noProof/>
          <w:position w:val="-3"/>
        </w:rPr>
        <mc:AlternateContent>
          <mc:Choice Requires="wpg">
            <w:drawing>
              <wp:inline distT="0" distB="0" distL="0" distR="0" wp14:anchorId="040F077D" wp14:editId="4F9EEECC">
                <wp:extent cx="135890" cy="135890"/>
                <wp:effectExtent l="0" t="0" r="0" b="0"/>
                <wp:docPr id="479455144"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640286262"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452F411D"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" filled="f" strokecolor="#000006" strokeweight=".25397mm">
                  <v:path arrowok="t"/>
                </v:rect>
                <w10:anchorlock/>
              </v:group>
            </w:pict>
          </mc:Fallback>
        </mc:AlternateContent>
      </w:r>
      <w:r w:rsidR="003331BE" w:rsidRPr="00C726E1">
        <w:rPr>
          <w:rFonts w:asciiTheme="minorHAnsi" w:hAnsiTheme="minorHAnsi"/>
        </w:rPr>
        <w:t xml:space="preserve"> ha ottemperato</w:t>
      </w:r>
    </w:p>
    <w:p w14:paraId="067036A7" w14:textId="13A76AC2" w:rsidR="003331BE" w:rsidRPr="00C726E1" w:rsidRDefault="005636B8" w:rsidP="005636B8">
      <w:pPr>
        <w:widowControl w:val="0"/>
        <w:ind w:left="709" w:right="-5" w:hanging="283"/>
        <w:rPr>
          <w:rFonts w:asciiTheme="minorHAnsi" w:hAnsiTheme="minorHAnsi"/>
        </w:rPr>
      </w:pPr>
      <w:r>
        <w:rPr>
          <w:noProof/>
          <w:position w:val="-3"/>
        </w:rPr>
        <mc:AlternateContent>
          <mc:Choice Requires="wpg">
            <w:drawing>
              <wp:inline distT="0" distB="0" distL="0" distR="0" wp14:anchorId="25CA4B9B" wp14:editId="5CC338B2">
                <wp:extent cx="135890" cy="135890"/>
                <wp:effectExtent l="0" t="0" r="0" b="0"/>
                <wp:docPr id="780305553"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713494571"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22642D1C"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" filled="f" strokecolor="#000006" strokeweight=".25397mm">
                  <v:path arrowok="t"/>
                </v:rect>
                <w10:anchorlock/>
              </v:group>
            </w:pict>
          </mc:Fallback>
        </mc:AlternateContent>
      </w:r>
      <w:r w:rsidR="003331BE" w:rsidRPr="00C726E1">
        <w:rPr>
          <w:rFonts w:asciiTheme="minorHAnsi" w:hAnsiTheme="minorHAnsi"/>
        </w:rPr>
        <w:t xml:space="preserve"> non ha ottemperato</w:t>
      </w:r>
      <w:r>
        <w:rPr>
          <w:rFonts w:asciiTheme="minorHAnsi" w:hAnsiTheme="minorHAnsi"/>
        </w:rPr>
        <w:t xml:space="preserve"> </w:t>
      </w:r>
      <w:r w:rsidR="003331BE" w:rsidRPr="00C726E1">
        <w:rPr>
          <w:rFonts w:asciiTheme="minorHAnsi" w:hAnsiTheme="minorHAnsi"/>
        </w:rPr>
        <w:t>alle norme di cui alla Legge n. 68/1999, avendo inviato in data _________ all’ufficio competente il</w:t>
      </w:r>
      <w:r>
        <w:rPr>
          <w:rFonts w:asciiTheme="minorHAnsi" w:hAnsiTheme="minorHAnsi"/>
        </w:rPr>
        <w:t xml:space="preserve"> </w:t>
      </w:r>
      <w:r w:rsidR="003331BE" w:rsidRPr="00C726E1">
        <w:rPr>
          <w:rFonts w:asciiTheme="minorHAnsi" w:hAnsiTheme="minorHAnsi"/>
        </w:rPr>
        <w:t>prospetto di cui all’art. 9 della medesima legge,</w:t>
      </w:r>
    </w:p>
    <w:p w14:paraId="422A4BCD" w14:textId="3302B627" w:rsidR="003331BE" w:rsidRPr="00C726E1" w:rsidRDefault="005636B8" w:rsidP="005636B8">
      <w:pPr>
        <w:widowControl w:val="0"/>
        <w:ind w:left="709" w:hanging="283"/>
        <w:rPr>
          <w:rFonts w:asciiTheme="minorHAnsi" w:hAnsiTheme="minorHAnsi"/>
        </w:rPr>
      </w:pPr>
      <w:r>
        <w:rPr>
          <w:noProof/>
          <w:position w:val="-3"/>
        </w:rPr>
        <mc:AlternateContent>
          <mc:Choice Requires="wpg">
            <w:drawing>
              <wp:inline distT="0" distB="0" distL="0" distR="0" wp14:anchorId="0A12B2CA" wp14:editId="0A61A0D7">
                <wp:extent cx="135890" cy="135890"/>
                <wp:effectExtent l="0" t="0" r="0" b="0"/>
                <wp:docPr id="176433618"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560660590"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201B6BB6"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" filled="f" strokecolor="#000006" strokeweight=".25397mm">
                  <v:path arrowok="t"/>
                </v:rect>
                <w10:anchorlock/>
              </v:group>
            </w:pict>
          </mc:Fallback>
        </mc:AlternateContent>
      </w:r>
      <w:r w:rsidR="003331BE" w:rsidRPr="00C726E1">
        <w:rPr>
          <w:rFonts w:asciiTheme="minorHAnsi" w:hAnsiTheme="minorHAnsi"/>
        </w:rPr>
        <w:t xml:space="preserve"> (eventuale, in caso di situazioni particolari), avendo altresì proposto la convenzione, ovvero avendo richiesto esonero parziale,</w:t>
      </w:r>
    </w:p>
    <w:p w14:paraId="35ECBA79" w14:textId="02B1FC5E" w:rsidR="003331BE" w:rsidRPr="00C726E1" w:rsidRDefault="005636B8" w:rsidP="005636B8">
      <w:pPr>
        <w:widowControl w:val="0"/>
        <w:ind w:left="709" w:right="-5" w:hanging="283"/>
        <w:rPr>
          <w:rFonts w:asciiTheme="minorHAnsi" w:hAnsiTheme="minorHAnsi"/>
        </w:rPr>
      </w:pPr>
      <w:r>
        <w:rPr>
          <w:noProof/>
          <w:position w:val="-3"/>
        </w:rPr>
        <mc:AlternateContent>
          <mc:Choice Requires="wpg">
            <w:drawing>
              <wp:inline distT="0" distB="0" distL="0" distR="0" wp14:anchorId="085B0D26" wp14:editId="28140D6C">
                <wp:extent cx="135890" cy="135890"/>
                <wp:effectExtent l="0" t="0" r="0" b="0"/>
                <wp:docPr id="635848598"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1219082880"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54DA197F"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" filled="f" strokecolor="#000006" strokeweight=".25397mm">
                  <v:path arrowok="t"/>
                </v:rect>
                <w10:anchorlock/>
              </v:group>
            </w:pict>
          </mc:Fallback>
        </mc:AlternateContent>
      </w:r>
      <w:r>
        <w:rPr>
          <w:rFonts w:asciiTheme="minorHAnsi" w:hAnsiTheme="minorHAnsi"/>
        </w:rPr>
        <w:t xml:space="preserve"> c</w:t>
      </w:r>
      <w:r w:rsidR="003331BE" w:rsidRPr="00C726E1">
        <w:rPr>
          <w:rFonts w:asciiTheme="minorHAnsi" w:hAnsiTheme="minorHAnsi"/>
        </w:rPr>
        <w:t>he tale situazione di ottemperanza alla legge può essere certificata dal competente Ufficio Provinciale di _________</w:t>
      </w:r>
      <w:r>
        <w:rPr>
          <w:rFonts w:asciiTheme="minorHAnsi" w:hAnsiTheme="minorHAnsi"/>
        </w:rPr>
        <w:t>_____________</w:t>
      </w:r>
      <w:r w:rsidR="003331BE" w:rsidRPr="00C726E1">
        <w:rPr>
          <w:rFonts w:asciiTheme="minorHAnsi" w:hAnsiTheme="minorHAnsi"/>
        </w:rPr>
        <w:t>_</w:t>
      </w:r>
      <w:r>
        <w:rPr>
          <w:rFonts w:asciiTheme="minorHAnsi" w:hAnsiTheme="minorHAnsi"/>
        </w:rPr>
        <w:t xml:space="preserve"> </w:t>
      </w:r>
      <w:r w:rsidR="003331BE" w:rsidRPr="00C726E1">
        <w:rPr>
          <w:rFonts w:asciiTheme="minorHAnsi" w:hAnsiTheme="minorHAnsi"/>
        </w:rPr>
        <w:t>(in alternativa alla dichiarazione può essere presentata certificazione di cui all’articolo 17 della Legge 68/99).</w:t>
      </w:r>
    </w:p>
    <w:p w14:paraId="55BA8C85" w14:textId="77777777" w:rsidR="003331BE" w:rsidRPr="00C726E1" w:rsidRDefault="003331BE" w:rsidP="00752E6A">
      <w:pPr>
        <w:widowControl w:val="0"/>
        <w:rPr>
          <w:rFonts w:asciiTheme="minorHAnsi" w:hAnsiTheme="minorHAnsi"/>
        </w:rPr>
      </w:pPr>
    </w:p>
    <w:p w14:paraId="4847674D" w14:textId="77777777" w:rsidR="00C255F0" w:rsidRPr="00C255F0" w:rsidRDefault="003331BE" w:rsidP="00752E6A">
      <w:pPr>
        <w:widowControl w:val="0"/>
        <w:rPr>
          <w:rFonts w:asciiTheme="minorHAnsi" w:hAnsiTheme="minorHAnsi"/>
          <w:b/>
          <w:bCs/>
        </w:rPr>
      </w:pPr>
      <w:r w:rsidRPr="00C255F0">
        <w:rPr>
          <w:rFonts w:asciiTheme="minorHAnsi" w:hAnsiTheme="minorHAnsi"/>
          <w:b/>
          <w:bCs/>
        </w:rPr>
        <w:t>6.</w:t>
      </w:r>
    </w:p>
    <w:p w14:paraId="548475E7" w14:textId="2ED0CAAE" w:rsidR="003331BE" w:rsidRDefault="00C255F0" w:rsidP="00C255F0">
      <w:pPr>
        <w:widowControl w:val="0"/>
        <w:ind w:left="313" w:right="-5" w:hanging="313"/>
        <w:rPr>
          <w:rFonts w:asciiTheme="minorHAnsi" w:hAnsiTheme="minorHAnsi"/>
          <w:b/>
          <w:bCs/>
        </w:rPr>
      </w:pPr>
      <w:r>
        <w:rPr>
          <w:noProof/>
          <w:position w:val="-3"/>
        </w:rPr>
        <mc:AlternateContent>
          <mc:Choice Requires="wpg">
            <w:drawing>
              <wp:inline distT="0" distB="0" distL="0" distR="0" wp14:anchorId="54E5D576" wp14:editId="103B0343">
                <wp:extent cx="135890" cy="135890"/>
                <wp:effectExtent l="0" t="0" r="0" b="0"/>
                <wp:docPr id="499380017"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1764982901"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4B122383"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" filled="f" strokecolor="#000006" strokeweight=".25397mm">
                  <v:path arrowok="t"/>
                </v:rect>
                <w10:anchorlock/>
              </v:group>
            </w:pict>
          </mc:Fallback>
        </mc:AlternateContent>
      </w:r>
      <w:r>
        <w:rPr>
          <w:rFonts w:asciiTheme="minorHAnsi" w:hAnsiTheme="minorHAnsi"/>
        </w:rPr>
        <w:t xml:space="preserve"> d</w:t>
      </w:r>
      <w:r w:rsidR="003331BE" w:rsidRPr="00C726E1">
        <w:rPr>
          <w:rFonts w:asciiTheme="minorHAnsi" w:hAnsiTheme="minorHAnsi"/>
        </w:rPr>
        <w:t>i non versare nella causa di esclusione di cui all’articolo 94 comma 5 lettera c) del D. Lgs 36/2023 in quanto, essendo operatore economico tenuto alla redazione del rapporto sulla situazione del personale, ai sensi dell’articolo 46 del codice delle pari opportunità tra uomo e donna, di cui al decreto legislativo 11 aprile 2006, n. 198, ha prodotto, al momento della presentazione dell’offerta, copia dell’ultimo rapporto redatto, con attestazione della sua conformità a quello trasmesso alle rappresentanze sindacali aziendali e alla consigliera e al consigliere regionale di parità ai sensi del comma 2 del citato articolo 46, oppure, in caso di inosservanza dei termini previsti dal comma 1 del medesimo articolo 46, con attestazione della sua contestuale trasmissione alle rappresentanze sindacali aziendali e alla consigliera e al consigliere regionale di parità</w:t>
      </w:r>
      <w:r w:rsidR="003331BE" w:rsidRPr="00C726E1">
        <w:rPr>
          <w:rFonts w:asciiTheme="minorHAnsi" w:hAnsiTheme="minorHAnsi"/>
          <w:b/>
          <w:bCs/>
        </w:rPr>
        <w:t>;</w:t>
      </w:r>
    </w:p>
    <w:p w14:paraId="2A9CFF31" w14:textId="77777777" w:rsidR="00C255F0" w:rsidRPr="00C726E1" w:rsidRDefault="00C255F0" w:rsidP="00752E6A">
      <w:pPr>
        <w:widowControl w:val="0"/>
        <w:rPr>
          <w:rFonts w:asciiTheme="minorHAnsi" w:hAnsiTheme="minorHAnsi"/>
          <w:b/>
          <w:bCs/>
        </w:rPr>
      </w:pPr>
    </w:p>
    <w:p w14:paraId="78AC0D22" w14:textId="77777777" w:rsidR="003331BE" w:rsidRPr="00C726E1" w:rsidRDefault="003331BE" w:rsidP="00752E6A">
      <w:pPr>
        <w:widowControl w:val="0"/>
        <w:rPr>
          <w:rFonts w:asciiTheme="minorHAnsi" w:hAnsiTheme="minorHAnsi"/>
          <w:b/>
          <w:bCs/>
        </w:rPr>
      </w:pPr>
      <w:r w:rsidRPr="00C726E1">
        <w:rPr>
          <w:rFonts w:asciiTheme="minorHAnsi" w:hAnsiTheme="minorHAnsi"/>
          <w:b/>
          <w:bCs/>
        </w:rPr>
        <w:t>7.</w:t>
      </w:r>
    </w:p>
    <w:p w14:paraId="1910999B" w14:textId="71DAF233" w:rsidR="003331BE" w:rsidRPr="00C726E1" w:rsidRDefault="00C255F0" w:rsidP="00C255F0">
      <w:pPr>
        <w:widowControl w:val="0"/>
        <w:ind w:left="313" w:right="-5" w:hanging="313"/>
        <w:rPr>
          <w:rFonts w:asciiTheme="minorHAnsi" w:hAnsiTheme="minorHAnsi"/>
        </w:rPr>
      </w:pPr>
      <w:r>
        <w:rPr>
          <w:noProof/>
          <w:position w:val="-3"/>
        </w:rPr>
        <mc:AlternateContent>
          <mc:Choice Requires="wpg">
            <w:drawing>
              <wp:inline distT="0" distB="0" distL="0" distR="0" wp14:anchorId="267568E4" wp14:editId="0145ABE4">
                <wp:extent cx="135890" cy="135890"/>
                <wp:effectExtent l="0" t="0" r="0" b="0"/>
                <wp:docPr id="1801449933"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28586491"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7B20F083"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" filled="f" strokecolor="#000006" strokeweight=".25397mm">
                  <v:path arrowok="t"/>
                </v:rect>
                <w10:anchorlock/>
              </v:group>
            </w:pict>
          </mc:Fallback>
        </mc:AlternateContent>
      </w:r>
      <w:r>
        <w:rPr>
          <w:rFonts w:asciiTheme="minorHAnsi" w:hAnsiTheme="minorHAnsi"/>
        </w:rPr>
        <w:t xml:space="preserve"> d</w:t>
      </w:r>
      <w:r w:rsidR="003331BE" w:rsidRPr="00C726E1">
        <w:rPr>
          <w:rFonts w:asciiTheme="minorHAnsi" w:hAnsiTheme="minorHAnsi"/>
        </w:rPr>
        <w:t>i non essere sottoposto a liquidazione giudiziale, di non trovarsi in stato di liquidazione coatta o di concordato preventivo, di non avere in corso un procedimento per l’accesso a una di tali procedure, fermo restando quanto previsto dall’articolo 95 del codice della crisi di impresa e dell'insolvenza, di cui al decreto legislativo 12 gennaio 2019, n. 14, dall’articolo 186-bis, comma 5, del regio decreto 16 marzo 1942, n. 267 e dall'articolo 124 del D. Lgs 36/2023</w:t>
      </w:r>
      <w:r w:rsidR="003331BE" w:rsidRPr="00C726E1">
        <w:rPr>
          <w:rFonts w:asciiTheme="minorHAnsi" w:hAnsiTheme="minorHAnsi"/>
          <w:vertAlign w:val="superscript"/>
        </w:rPr>
        <w:footnoteReference w:id="5"/>
      </w:r>
      <w:r w:rsidR="003331BE" w:rsidRPr="00C726E1">
        <w:rPr>
          <w:rFonts w:asciiTheme="minorHAnsi" w:hAnsiTheme="minorHAnsi"/>
        </w:rPr>
        <w:t>.</w:t>
      </w:r>
    </w:p>
    <w:p w14:paraId="2CE19E5C" w14:textId="77777777" w:rsidR="003331BE" w:rsidRPr="00C726E1" w:rsidRDefault="003331BE" w:rsidP="00752E6A">
      <w:pPr>
        <w:widowControl w:val="0"/>
        <w:rPr>
          <w:rFonts w:asciiTheme="minorHAnsi" w:hAnsiTheme="minorHAnsi"/>
        </w:rPr>
      </w:pPr>
    </w:p>
    <w:p w14:paraId="6684FB19" w14:textId="77777777" w:rsidR="003331BE" w:rsidRPr="00C255F0" w:rsidRDefault="003331BE" w:rsidP="00752E6A">
      <w:pPr>
        <w:widowControl w:val="0"/>
        <w:rPr>
          <w:rFonts w:asciiTheme="minorHAnsi" w:hAnsiTheme="minorHAnsi"/>
          <w:b/>
          <w:bCs/>
        </w:rPr>
      </w:pPr>
      <w:r w:rsidRPr="00C255F0">
        <w:rPr>
          <w:rFonts w:asciiTheme="minorHAnsi" w:hAnsiTheme="minorHAnsi"/>
          <w:b/>
          <w:bCs/>
        </w:rPr>
        <w:t>8.</w:t>
      </w:r>
    </w:p>
    <w:p w14:paraId="5A201C25" w14:textId="1F169EFB" w:rsidR="003331BE" w:rsidRPr="00C726E1" w:rsidRDefault="00C255F0" w:rsidP="00C255F0">
      <w:pPr>
        <w:widowControl w:val="0"/>
        <w:ind w:left="313" w:right="-5" w:hanging="313"/>
        <w:rPr>
          <w:rFonts w:asciiTheme="minorHAnsi" w:hAnsiTheme="minorHAnsi"/>
        </w:rPr>
      </w:pPr>
      <w:r>
        <w:rPr>
          <w:noProof/>
          <w:position w:val="-3"/>
        </w:rPr>
        <mc:AlternateContent>
          <mc:Choice Requires="wpg">
            <w:drawing>
              <wp:inline distT="0" distB="0" distL="0" distR="0" wp14:anchorId="1989CDFF" wp14:editId="56B06F1A">
                <wp:extent cx="135890" cy="135890"/>
                <wp:effectExtent l="0" t="0" r="0" b="0"/>
                <wp:docPr id="1581417041"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327529994"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412C5ADB"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" filled="f" strokecolor="#000006" strokeweight=".25397mm">
                  <v:path arrowok="t"/>
                </v:rect>
                <w10:anchorlock/>
              </v:group>
            </w:pict>
          </mc:Fallback>
        </mc:AlternateContent>
      </w:r>
      <w:r>
        <w:rPr>
          <w:rFonts w:asciiTheme="minorHAnsi" w:hAnsiTheme="minorHAnsi"/>
        </w:rPr>
        <w:t xml:space="preserve"> </w:t>
      </w:r>
      <w:r w:rsidR="003331BE" w:rsidRPr="00C726E1">
        <w:rPr>
          <w:rFonts w:asciiTheme="minorHAnsi" w:hAnsiTheme="minorHAnsi"/>
        </w:rPr>
        <w:t>di non essere iscritto nel casellario informatico tenuto dall’ANAC per aver presentato false dichiarazioni o falsa documentazione nelle procedure di gara e negli affidamenti di subappalti;</w:t>
      </w:r>
    </w:p>
    <w:p w14:paraId="1CE48B97" w14:textId="77777777" w:rsidR="003331BE" w:rsidRDefault="003331BE" w:rsidP="00752E6A">
      <w:pPr>
        <w:widowControl w:val="0"/>
        <w:rPr>
          <w:rFonts w:asciiTheme="minorHAnsi" w:hAnsiTheme="minorHAnsi"/>
        </w:rPr>
      </w:pPr>
    </w:p>
    <w:p w14:paraId="6EFBE20C" w14:textId="77777777" w:rsidR="00C255F0" w:rsidRPr="00C726E1" w:rsidRDefault="00C255F0" w:rsidP="00752E6A">
      <w:pPr>
        <w:widowControl w:val="0"/>
        <w:rPr>
          <w:rFonts w:asciiTheme="minorHAnsi" w:hAnsiTheme="minorHAnsi"/>
        </w:rPr>
      </w:pPr>
    </w:p>
    <w:p w14:paraId="06CBD2A9" w14:textId="77777777" w:rsidR="003331BE" w:rsidRPr="00C255F0" w:rsidRDefault="003331BE" w:rsidP="00752E6A">
      <w:pPr>
        <w:widowControl w:val="0"/>
        <w:rPr>
          <w:rFonts w:asciiTheme="minorHAnsi" w:hAnsiTheme="minorHAnsi"/>
          <w:b/>
          <w:bCs/>
        </w:rPr>
      </w:pPr>
      <w:r w:rsidRPr="00C255F0">
        <w:rPr>
          <w:rFonts w:asciiTheme="minorHAnsi" w:hAnsiTheme="minorHAnsi"/>
          <w:b/>
          <w:bCs/>
        </w:rPr>
        <w:t>9.</w:t>
      </w:r>
    </w:p>
    <w:p w14:paraId="1BD48299" w14:textId="4DCA81AB" w:rsidR="003331BE" w:rsidRPr="00C726E1" w:rsidRDefault="00C255F0" w:rsidP="00C255F0">
      <w:pPr>
        <w:widowControl w:val="0"/>
        <w:ind w:left="313" w:right="-5" w:hanging="313"/>
        <w:rPr>
          <w:rFonts w:asciiTheme="minorHAnsi" w:hAnsiTheme="minorHAnsi"/>
        </w:rPr>
      </w:pPr>
      <w:r>
        <w:rPr>
          <w:noProof/>
          <w:position w:val="-3"/>
        </w:rPr>
        <w:lastRenderedPageBreak/>
        <mc:AlternateContent>
          <mc:Choice Requires="wpg">
            <w:drawing>
              <wp:inline distT="0" distB="0" distL="0" distR="0" wp14:anchorId="730B53AC" wp14:editId="1495F58F">
                <wp:extent cx="135890" cy="135890"/>
                <wp:effectExtent l="0" t="0" r="0" b="0"/>
                <wp:docPr id="687897627"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393660841"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018507C9"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" filled="f" strokecolor="#000006" strokeweight=".25397mm">
                  <v:path arrowok="t"/>
                </v:rect>
                <w10:anchorlock/>
              </v:group>
            </w:pict>
          </mc:Fallback>
        </mc:AlternateContent>
      </w:r>
      <w:r>
        <w:rPr>
          <w:rFonts w:asciiTheme="minorHAnsi" w:hAnsiTheme="minorHAnsi"/>
        </w:rPr>
        <w:t xml:space="preserve"> d</w:t>
      </w:r>
      <w:r w:rsidR="003331BE" w:rsidRPr="00C726E1">
        <w:rPr>
          <w:rFonts w:asciiTheme="minorHAnsi" w:hAnsiTheme="minorHAnsi"/>
        </w:rPr>
        <w:t>i non essere iscritto nel casellario informatico tenuto dall'ANAC per aver presentato false dichiarazioni o falsa documentazione ai fini del rilascio di attestazioni di qualificazione, per il periodo durante il quale perdura l’iscrizione;</w:t>
      </w:r>
    </w:p>
    <w:p w14:paraId="42A2F270" w14:textId="77777777" w:rsidR="003331BE" w:rsidRPr="00C726E1" w:rsidRDefault="003331BE" w:rsidP="00752E6A">
      <w:pPr>
        <w:widowControl w:val="0"/>
        <w:rPr>
          <w:rFonts w:asciiTheme="minorHAnsi" w:hAnsiTheme="minorHAnsi"/>
        </w:rPr>
      </w:pPr>
    </w:p>
    <w:p w14:paraId="003B77C7" w14:textId="77777777" w:rsidR="003331BE" w:rsidRPr="00C726E1" w:rsidRDefault="003331BE" w:rsidP="00752E6A">
      <w:pPr>
        <w:widowControl w:val="0"/>
        <w:rPr>
          <w:rFonts w:asciiTheme="minorHAnsi" w:hAnsiTheme="minorHAnsi"/>
          <w:b/>
        </w:rPr>
      </w:pPr>
      <w:r w:rsidRPr="00C726E1">
        <w:rPr>
          <w:rFonts w:asciiTheme="minorHAnsi" w:hAnsiTheme="minorHAnsi"/>
          <w:b/>
        </w:rPr>
        <w:t xml:space="preserve">10. </w:t>
      </w:r>
    </w:p>
    <w:p w14:paraId="046EAC8B" w14:textId="676C44A5" w:rsidR="003331BE" w:rsidRPr="00C726E1" w:rsidRDefault="00C255F0" w:rsidP="00C255F0">
      <w:pPr>
        <w:widowControl w:val="0"/>
        <w:ind w:left="313" w:right="-5" w:hanging="313"/>
        <w:rPr>
          <w:rFonts w:asciiTheme="minorHAnsi" w:hAnsiTheme="minorHAnsi"/>
        </w:rPr>
      </w:pPr>
      <w:r>
        <w:rPr>
          <w:noProof/>
          <w:position w:val="-3"/>
        </w:rPr>
        <mc:AlternateContent>
          <mc:Choice Requires="wpg">
            <w:drawing>
              <wp:inline distT="0" distB="0" distL="0" distR="0" wp14:anchorId="3F40FBF9" wp14:editId="3B0F466A">
                <wp:extent cx="135890" cy="135890"/>
                <wp:effectExtent l="0" t="0" r="0" b="0"/>
                <wp:docPr id="369923814"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969566599"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59CC4B95"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" filled="f" strokecolor="#000006" strokeweight=".25397mm">
                  <v:path arrowok="t"/>
                </v:rect>
                <w10:anchorlock/>
              </v:group>
            </w:pict>
          </mc:Fallback>
        </mc:AlternateContent>
      </w:r>
      <w:r w:rsidR="003E43C0">
        <w:rPr>
          <w:rFonts w:asciiTheme="minorHAnsi" w:hAnsiTheme="minorHAnsi"/>
        </w:rPr>
        <w:t xml:space="preserve"> </w:t>
      </w:r>
      <w:r w:rsidR="003331BE" w:rsidRPr="00C726E1">
        <w:rPr>
          <w:rFonts w:asciiTheme="minorHAnsi" w:hAnsiTheme="minorHAnsi"/>
        </w:rPr>
        <w:t xml:space="preserve">che, ai sensi dell’articolo 94 comma 6 del D. Lgs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w:t>
      </w:r>
      <w:proofErr w:type="spellStart"/>
      <w:r w:rsidR="003331BE" w:rsidRPr="00C726E1">
        <w:rPr>
          <w:rFonts w:asciiTheme="minorHAnsi" w:hAnsiTheme="minorHAnsi"/>
        </w:rPr>
        <w:t>D.Lgs</w:t>
      </w:r>
      <w:proofErr w:type="spellEnd"/>
      <w:r w:rsidR="003331BE" w:rsidRPr="00C726E1">
        <w:rPr>
          <w:rFonts w:asciiTheme="minorHAnsi" w:hAnsiTheme="minorHAnsi"/>
        </w:rPr>
        <w:t xml:space="preserve"> 36/2023)</w:t>
      </w:r>
      <w:r w:rsidR="003331BE" w:rsidRPr="00C726E1">
        <w:rPr>
          <w:rFonts w:asciiTheme="minorHAnsi" w:hAnsiTheme="minorHAnsi"/>
          <w:vertAlign w:val="superscript"/>
        </w:rPr>
        <w:footnoteReference w:id="6"/>
      </w:r>
      <w:r w:rsidR="003331BE" w:rsidRPr="00C726E1">
        <w:rPr>
          <w:rFonts w:asciiTheme="minorHAnsi" w:hAnsiTheme="minorHAnsi"/>
        </w:rPr>
        <w:t xml:space="preserve">; </w:t>
      </w:r>
    </w:p>
    <w:p w14:paraId="24DDFA29" w14:textId="77777777" w:rsidR="003331BE" w:rsidRDefault="003331BE" w:rsidP="00752E6A">
      <w:pPr>
        <w:widowControl w:val="0"/>
        <w:rPr>
          <w:rFonts w:asciiTheme="minorHAnsi" w:hAnsiTheme="minorHAnsi"/>
        </w:rPr>
      </w:pPr>
    </w:p>
    <w:p w14:paraId="4EB99588" w14:textId="77777777" w:rsidR="003E43C0" w:rsidRPr="00C726E1" w:rsidRDefault="003E43C0" w:rsidP="00752E6A">
      <w:pPr>
        <w:widowControl w:val="0"/>
        <w:rPr>
          <w:rFonts w:asciiTheme="minorHAnsi" w:hAnsiTheme="minorHAnsi"/>
        </w:rPr>
      </w:pPr>
    </w:p>
    <w:p w14:paraId="72D2B871" w14:textId="77777777" w:rsidR="003331BE" w:rsidRPr="00C726E1" w:rsidRDefault="003331BE" w:rsidP="00752E6A">
      <w:pPr>
        <w:tabs>
          <w:tab w:val="left" w:pos="1068"/>
        </w:tabs>
        <w:jc w:val="center"/>
        <w:rPr>
          <w:rFonts w:asciiTheme="minorHAnsi" w:hAnsiTheme="minorHAnsi"/>
          <w:b/>
        </w:rPr>
      </w:pPr>
      <w:r w:rsidRPr="00C726E1">
        <w:rPr>
          <w:rFonts w:asciiTheme="minorHAnsi" w:hAnsiTheme="minorHAnsi"/>
          <w:b/>
        </w:rPr>
        <w:t>C. ASSENZA DELLE CAUSE DI ESCLUSIONE NON AUTOMATICA</w:t>
      </w:r>
    </w:p>
    <w:p w14:paraId="18FAADE5" w14:textId="77777777" w:rsidR="003331BE" w:rsidRPr="00C726E1" w:rsidRDefault="003331BE" w:rsidP="00752E6A">
      <w:pPr>
        <w:tabs>
          <w:tab w:val="left" w:pos="1068"/>
        </w:tabs>
        <w:jc w:val="center"/>
        <w:rPr>
          <w:rFonts w:asciiTheme="minorHAnsi" w:hAnsiTheme="minorHAnsi"/>
          <w:b/>
        </w:rPr>
      </w:pPr>
      <w:r w:rsidRPr="00C726E1">
        <w:rPr>
          <w:rFonts w:asciiTheme="minorHAnsi" w:hAnsiTheme="minorHAnsi"/>
          <w:b/>
        </w:rPr>
        <w:t xml:space="preserve">di cui all’articolo 95 del </w:t>
      </w:r>
      <w:proofErr w:type="spellStart"/>
      <w:r w:rsidRPr="00C726E1">
        <w:rPr>
          <w:rFonts w:asciiTheme="minorHAnsi" w:hAnsiTheme="minorHAnsi"/>
          <w:b/>
        </w:rPr>
        <w:t>D.Lgs</w:t>
      </w:r>
      <w:proofErr w:type="spellEnd"/>
      <w:r w:rsidRPr="00C726E1">
        <w:rPr>
          <w:rFonts w:asciiTheme="minorHAnsi" w:hAnsiTheme="minorHAnsi"/>
          <w:b/>
        </w:rPr>
        <w:t xml:space="preserve"> 36/2023 </w:t>
      </w:r>
    </w:p>
    <w:p w14:paraId="613A5EB9" w14:textId="77777777" w:rsidR="003E43C0" w:rsidRPr="00C726E1" w:rsidRDefault="003E43C0" w:rsidP="00752E6A">
      <w:pPr>
        <w:widowControl w:val="0"/>
        <w:rPr>
          <w:rFonts w:asciiTheme="minorHAnsi" w:hAnsiTheme="minorHAnsi"/>
        </w:rPr>
      </w:pPr>
    </w:p>
    <w:p w14:paraId="363E47BA" w14:textId="77777777" w:rsidR="003331BE" w:rsidRPr="00C726E1" w:rsidRDefault="003331BE" w:rsidP="00752E6A">
      <w:pPr>
        <w:widowControl w:val="0"/>
        <w:rPr>
          <w:rFonts w:asciiTheme="minorHAnsi" w:hAnsiTheme="minorHAnsi"/>
        </w:rPr>
      </w:pPr>
      <w:r w:rsidRPr="00C726E1">
        <w:rPr>
          <w:rFonts w:asciiTheme="minorHAnsi" w:hAnsiTheme="minorHAnsi"/>
        </w:rPr>
        <w:t>In riferimento a quanto previsto all’articolo 95 del D. Lgs 36/2023 si dichiara che:</w:t>
      </w:r>
    </w:p>
    <w:p w14:paraId="0E527A13" w14:textId="77777777" w:rsidR="003331BE" w:rsidRPr="00C726E1" w:rsidRDefault="003331BE" w:rsidP="00752E6A">
      <w:pPr>
        <w:widowControl w:val="0"/>
        <w:rPr>
          <w:rFonts w:asciiTheme="minorHAnsi" w:hAnsiTheme="minorHAnsi"/>
        </w:rPr>
      </w:pPr>
    </w:p>
    <w:p w14:paraId="0D21D3AB" w14:textId="77777777" w:rsidR="003331BE" w:rsidRPr="00C726E1" w:rsidRDefault="003331BE" w:rsidP="00752E6A">
      <w:pPr>
        <w:widowControl w:val="0"/>
        <w:rPr>
          <w:rFonts w:asciiTheme="minorHAnsi" w:hAnsiTheme="minorHAnsi"/>
          <w:b/>
        </w:rPr>
      </w:pPr>
      <w:r w:rsidRPr="00C726E1">
        <w:rPr>
          <w:rFonts w:asciiTheme="minorHAnsi" w:hAnsiTheme="minorHAnsi"/>
          <w:b/>
        </w:rPr>
        <w:t xml:space="preserve">11. </w:t>
      </w:r>
    </w:p>
    <w:p w14:paraId="5CA39DAB" w14:textId="29897C57" w:rsidR="003331BE" w:rsidRPr="00C726E1" w:rsidRDefault="003E43C0" w:rsidP="003E43C0">
      <w:pPr>
        <w:widowControl w:val="0"/>
        <w:ind w:left="313" w:right="-5" w:hanging="313"/>
        <w:rPr>
          <w:rFonts w:asciiTheme="minorHAnsi" w:hAnsiTheme="minorHAnsi"/>
        </w:rPr>
      </w:pPr>
      <w:r>
        <w:rPr>
          <w:noProof/>
          <w:position w:val="-3"/>
        </w:rPr>
        <mc:AlternateContent>
          <mc:Choice Requires="wpg">
            <w:drawing>
              <wp:inline distT="0" distB="0" distL="0" distR="0" wp14:anchorId="4015AA39" wp14:editId="1A301338">
                <wp:extent cx="135890" cy="135890"/>
                <wp:effectExtent l="0" t="0" r="0" b="0"/>
                <wp:docPr id="1292190025"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1081520501"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1E2E8786"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" filled="f" strokecolor="#000006" strokeweight=".25397mm">
                  <v:path arrowok="t"/>
                </v:rect>
                <w10:anchorlock/>
              </v:group>
            </w:pict>
          </mc:Fallback>
        </mc:AlternateContent>
      </w:r>
      <w:r>
        <w:rPr>
          <w:rFonts w:asciiTheme="minorHAnsi" w:hAnsiTheme="minorHAnsi"/>
        </w:rPr>
        <w:t xml:space="preserve"> p</w:t>
      </w:r>
      <w:r w:rsidR="003331BE" w:rsidRPr="00C726E1">
        <w:rPr>
          <w:rFonts w:asciiTheme="minorHAnsi" w:hAnsiTheme="minorHAnsi"/>
        </w:rPr>
        <w:t>er l’operatore economico non sussistono gravi infrazioni, debitamente accertate con qualunque mezzo adeguato,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r w:rsidR="003331BE" w:rsidRPr="00C726E1">
        <w:rPr>
          <w:rFonts w:asciiTheme="minorHAnsi" w:hAnsiTheme="minorHAnsi"/>
          <w:vertAlign w:val="superscript"/>
        </w:rPr>
        <w:footnoteReference w:id="7"/>
      </w:r>
      <w:r w:rsidR="003331BE" w:rsidRPr="00C726E1">
        <w:rPr>
          <w:rFonts w:asciiTheme="minorHAnsi" w:hAnsiTheme="minorHAnsi"/>
        </w:rPr>
        <w:t>;</w:t>
      </w:r>
    </w:p>
    <w:p w14:paraId="0BE48E81" w14:textId="77777777" w:rsidR="003331BE" w:rsidRPr="00C726E1" w:rsidRDefault="003331BE" w:rsidP="00752E6A">
      <w:pPr>
        <w:widowControl w:val="0"/>
        <w:rPr>
          <w:rFonts w:asciiTheme="minorHAnsi" w:hAnsiTheme="minorHAnsi"/>
        </w:rPr>
      </w:pPr>
    </w:p>
    <w:p w14:paraId="5A3B951F" w14:textId="79CC9A53" w:rsidR="003331BE" w:rsidRPr="003E43C0" w:rsidRDefault="003331BE" w:rsidP="00752E6A">
      <w:pPr>
        <w:widowControl w:val="0"/>
        <w:rPr>
          <w:rFonts w:asciiTheme="minorHAnsi" w:hAnsiTheme="minorHAnsi"/>
          <w:b/>
          <w:bCs/>
        </w:rPr>
      </w:pPr>
      <w:r w:rsidRPr="003E43C0">
        <w:rPr>
          <w:rFonts w:asciiTheme="minorHAnsi" w:hAnsiTheme="minorHAnsi"/>
          <w:b/>
          <w:bCs/>
        </w:rPr>
        <w:t>12</w:t>
      </w:r>
      <w:r w:rsidR="003E43C0">
        <w:rPr>
          <w:rFonts w:asciiTheme="minorHAnsi" w:hAnsiTheme="minorHAnsi"/>
          <w:b/>
          <w:bCs/>
        </w:rPr>
        <w:t>.</w:t>
      </w:r>
    </w:p>
    <w:p w14:paraId="0C9E39A2" w14:textId="7091B820" w:rsidR="003331BE" w:rsidRPr="00C726E1" w:rsidRDefault="003E43C0" w:rsidP="003E43C0">
      <w:pPr>
        <w:widowControl w:val="0"/>
        <w:ind w:left="313" w:right="-5" w:hanging="313"/>
        <w:rPr>
          <w:rFonts w:asciiTheme="minorHAnsi" w:hAnsiTheme="minorHAnsi"/>
        </w:rPr>
      </w:pPr>
      <w:r>
        <w:rPr>
          <w:noProof/>
          <w:position w:val="-3"/>
        </w:rPr>
        <mc:AlternateContent>
          <mc:Choice Requires="wpg">
            <w:drawing>
              <wp:inline distT="0" distB="0" distL="0" distR="0" wp14:anchorId="6A967287" wp14:editId="28B48A0C">
                <wp:extent cx="135890" cy="135890"/>
                <wp:effectExtent l="0" t="0" r="0" b="0"/>
                <wp:docPr id="1361966934"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1384304864"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020F6915"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" filled="f" strokecolor="#000006" strokeweight=".25397mm">
                  <v:path arrowok="t"/>
                </v:rect>
                <w10:anchorlock/>
              </v:group>
            </w:pict>
          </mc:Fallback>
        </mc:AlternateContent>
      </w:r>
      <w:r>
        <w:rPr>
          <w:rFonts w:asciiTheme="minorHAnsi" w:hAnsiTheme="minorHAnsi"/>
        </w:rPr>
        <w:t xml:space="preserve"> </w:t>
      </w:r>
      <w:r w:rsidR="003331BE" w:rsidRPr="00C726E1">
        <w:rPr>
          <w:rFonts w:asciiTheme="minorHAnsi" w:hAnsiTheme="minorHAnsi"/>
        </w:rPr>
        <w:t>che la partecipazione dell'operatore economico non determina una situazione di conflitto di interesse di cui all’articolo 16 del D. Lgs 36/2023 non diversamente risolvibile</w:t>
      </w:r>
      <w:r w:rsidR="003331BE" w:rsidRPr="00C726E1">
        <w:rPr>
          <w:rFonts w:asciiTheme="minorHAnsi" w:hAnsiTheme="minorHAnsi"/>
          <w:vertAlign w:val="superscript"/>
        </w:rPr>
        <w:footnoteReference w:id="8"/>
      </w:r>
      <w:r w:rsidR="003331BE" w:rsidRPr="00C726E1">
        <w:rPr>
          <w:rFonts w:asciiTheme="minorHAnsi" w:hAnsiTheme="minorHAnsi"/>
        </w:rPr>
        <w:t>;</w:t>
      </w:r>
    </w:p>
    <w:p w14:paraId="2D15C25C" w14:textId="77777777" w:rsidR="003331BE" w:rsidRPr="00C726E1" w:rsidRDefault="003331BE" w:rsidP="00752E6A">
      <w:pPr>
        <w:widowControl w:val="0"/>
        <w:rPr>
          <w:rFonts w:asciiTheme="minorHAnsi" w:hAnsiTheme="minorHAnsi"/>
        </w:rPr>
      </w:pPr>
    </w:p>
    <w:p w14:paraId="36CE1A57" w14:textId="798EE3F8" w:rsidR="003331BE" w:rsidRPr="003E43C0" w:rsidRDefault="003331BE" w:rsidP="00752E6A">
      <w:pPr>
        <w:widowControl w:val="0"/>
        <w:rPr>
          <w:rFonts w:asciiTheme="minorHAnsi" w:hAnsiTheme="minorHAnsi"/>
          <w:b/>
          <w:bCs/>
        </w:rPr>
      </w:pPr>
      <w:r w:rsidRPr="003E43C0">
        <w:rPr>
          <w:rFonts w:asciiTheme="minorHAnsi" w:hAnsiTheme="minorHAnsi"/>
          <w:b/>
          <w:bCs/>
        </w:rPr>
        <w:t>13</w:t>
      </w:r>
      <w:r w:rsidR="003E43C0">
        <w:rPr>
          <w:rFonts w:asciiTheme="minorHAnsi" w:hAnsiTheme="minorHAnsi"/>
          <w:b/>
          <w:bCs/>
        </w:rPr>
        <w:t>.</w:t>
      </w:r>
    </w:p>
    <w:p w14:paraId="6086DBBE" w14:textId="2CC812A9" w:rsidR="003331BE" w:rsidRPr="00C726E1" w:rsidRDefault="003E43C0" w:rsidP="003E43C0">
      <w:pPr>
        <w:widowControl w:val="0"/>
        <w:ind w:left="313" w:right="-5" w:hanging="313"/>
        <w:rPr>
          <w:rFonts w:asciiTheme="minorHAnsi" w:hAnsiTheme="minorHAnsi"/>
        </w:rPr>
      </w:pPr>
      <w:r>
        <w:rPr>
          <w:noProof/>
          <w:position w:val="-3"/>
        </w:rPr>
        <mc:AlternateContent>
          <mc:Choice Requires="wpg">
            <w:drawing>
              <wp:inline distT="0" distB="0" distL="0" distR="0" wp14:anchorId="53C4B0A9" wp14:editId="3BBA2ED8">
                <wp:extent cx="135890" cy="135890"/>
                <wp:effectExtent l="0" t="0" r="0" b="0"/>
                <wp:docPr id="1244742810"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714223941"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7DE54926"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" filled="f" strokecolor="#000006" strokeweight=".25397mm">
                  <v:path arrowok="t"/>
                </v:rect>
                <w10:anchorlock/>
              </v:group>
            </w:pict>
          </mc:Fallback>
        </mc:AlternateContent>
      </w:r>
      <w:r>
        <w:rPr>
          <w:rFonts w:asciiTheme="minorHAnsi" w:hAnsiTheme="minorHAnsi"/>
        </w:rPr>
        <w:t xml:space="preserve"> c</w:t>
      </w:r>
      <w:r w:rsidR="003331BE" w:rsidRPr="00C726E1">
        <w:rPr>
          <w:rFonts w:asciiTheme="minorHAnsi" w:hAnsiTheme="minorHAnsi"/>
        </w:rPr>
        <w:t>he non sussiste una distorsione della concorrenza derivante dal precedente coinvolgimento degli operatori economici nella preparazione della procedura d'appalto che non possa essere risolta con misure meno intrusive rispetto all’esclusione dalla gara</w:t>
      </w:r>
      <w:r w:rsidR="003331BE" w:rsidRPr="00C726E1">
        <w:rPr>
          <w:rFonts w:asciiTheme="minorHAnsi" w:hAnsiTheme="minorHAnsi"/>
          <w:vertAlign w:val="superscript"/>
        </w:rPr>
        <w:footnoteReference w:id="9"/>
      </w:r>
      <w:r w:rsidR="003331BE" w:rsidRPr="00C726E1">
        <w:rPr>
          <w:rFonts w:asciiTheme="minorHAnsi" w:hAnsiTheme="minorHAnsi"/>
        </w:rPr>
        <w:t>;</w:t>
      </w:r>
    </w:p>
    <w:p w14:paraId="5BBF5801" w14:textId="77777777" w:rsidR="003331BE" w:rsidRPr="00C726E1" w:rsidRDefault="003331BE" w:rsidP="00752E6A">
      <w:pPr>
        <w:widowControl w:val="0"/>
        <w:rPr>
          <w:rFonts w:asciiTheme="minorHAnsi" w:hAnsiTheme="minorHAnsi"/>
        </w:rPr>
      </w:pPr>
    </w:p>
    <w:p w14:paraId="56A00EAE" w14:textId="55B41B79" w:rsidR="003331BE" w:rsidRPr="003E43C0" w:rsidRDefault="003331BE" w:rsidP="00752E6A">
      <w:pPr>
        <w:widowControl w:val="0"/>
        <w:rPr>
          <w:rFonts w:asciiTheme="minorHAnsi" w:hAnsiTheme="minorHAnsi"/>
          <w:b/>
          <w:bCs/>
        </w:rPr>
      </w:pPr>
      <w:r w:rsidRPr="003E43C0">
        <w:rPr>
          <w:rFonts w:asciiTheme="minorHAnsi" w:hAnsiTheme="minorHAnsi"/>
          <w:b/>
          <w:bCs/>
        </w:rPr>
        <w:t>14</w:t>
      </w:r>
      <w:r w:rsidR="003E43C0" w:rsidRPr="003E43C0">
        <w:rPr>
          <w:rFonts w:asciiTheme="minorHAnsi" w:hAnsiTheme="minorHAnsi"/>
          <w:b/>
          <w:bCs/>
        </w:rPr>
        <w:t>.</w:t>
      </w:r>
    </w:p>
    <w:p w14:paraId="60FCE8E6" w14:textId="7172CD0D" w:rsidR="003331BE" w:rsidRPr="00C726E1" w:rsidRDefault="003E43C0" w:rsidP="003E43C0">
      <w:pPr>
        <w:widowControl w:val="0"/>
        <w:ind w:left="313" w:right="-5" w:hanging="313"/>
        <w:rPr>
          <w:rFonts w:asciiTheme="minorHAnsi" w:hAnsiTheme="minorHAnsi"/>
        </w:rPr>
      </w:pPr>
      <w:r>
        <w:rPr>
          <w:noProof/>
          <w:position w:val="-3"/>
        </w:rPr>
        <mc:AlternateContent>
          <mc:Choice Requires="wpg">
            <w:drawing>
              <wp:inline distT="0" distB="0" distL="0" distR="0" wp14:anchorId="6EB1CE16" wp14:editId="363C220C">
                <wp:extent cx="135890" cy="135890"/>
                <wp:effectExtent l="0" t="0" r="0" b="0"/>
                <wp:docPr id="703860458"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1776428648"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67B8D3AB"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" filled="f" strokecolor="#000006" strokeweight=".25397mm">
                  <v:path arrowok="t"/>
                </v:rect>
                <w10:anchorlock/>
              </v:group>
            </w:pict>
          </mc:Fallback>
        </mc:AlternateContent>
      </w:r>
      <w:r>
        <w:rPr>
          <w:rFonts w:asciiTheme="minorHAnsi" w:hAnsiTheme="minorHAnsi"/>
        </w:rPr>
        <w:t xml:space="preserve"> c</w:t>
      </w:r>
      <w:r w:rsidR="003331BE" w:rsidRPr="00C726E1">
        <w:rPr>
          <w:rFonts w:asciiTheme="minorHAnsi" w:hAnsiTheme="minorHAnsi"/>
        </w:rPr>
        <w:t>he l'operatore economico ha presentato la propria offerta autonomamente, senza che essa sia imputabile ad unico centro decisionale a cagione di accordi intercorsi con altri operatori economici partecipanti alla presente procedura</w:t>
      </w:r>
      <w:r w:rsidR="003331BE" w:rsidRPr="00C726E1">
        <w:rPr>
          <w:rFonts w:asciiTheme="minorHAnsi" w:hAnsiTheme="minorHAnsi"/>
          <w:vertAlign w:val="superscript"/>
        </w:rPr>
        <w:footnoteReference w:id="10"/>
      </w:r>
      <w:r w:rsidR="003331BE" w:rsidRPr="00C726E1">
        <w:rPr>
          <w:rFonts w:asciiTheme="minorHAnsi" w:hAnsiTheme="minorHAnsi"/>
        </w:rPr>
        <w:t>;</w:t>
      </w:r>
    </w:p>
    <w:p w14:paraId="4F68E192" w14:textId="77777777" w:rsidR="003E43C0" w:rsidRPr="00C726E1" w:rsidRDefault="003E43C0" w:rsidP="00752E6A">
      <w:pPr>
        <w:widowControl w:val="0"/>
        <w:rPr>
          <w:rFonts w:asciiTheme="minorHAnsi" w:hAnsiTheme="minorHAnsi"/>
        </w:rPr>
      </w:pPr>
    </w:p>
    <w:tbl>
      <w:tblPr>
        <w:tblW w:w="5000" w:type="pct"/>
        <w:tblLook w:val="04A0" w:firstRow="1" w:lastRow="0" w:firstColumn="1" w:lastColumn="0" w:noHBand="0" w:noVBand="1"/>
      </w:tblPr>
      <w:tblGrid>
        <w:gridCol w:w="10028"/>
      </w:tblGrid>
      <w:tr w:rsidR="009A5394" w:rsidRPr="00C726E1" w14:paraId="19B823CF" w14:textId="77777777" w:rsidTr="00752E6A">
        <w:tc>
          <w:tcPr>
            <w:tcW w:w="5000" w:type="pct"/>
            <w:shd w:val="clear" w:color="auto" w:fill="auto"/>
          </w:tcPr>
          <w:p w14:paraId="019CB3AC" w14:textId="77777777" w:rsidR="009A5394" w:rsidRPr="00C726E1" w:rsidRDefault="009A5394" w:rsidP="00752E6A">
            <w:pPr>
              <w:widowControl w:val="0"/>
              <w:rPr>
                <w:rFonts w:asciiTheme="minorHAnsi" w:hAnsiTheme="minorHAnsi"/>
                <w:b/>
              </w:rPr>
            </w:pPr>
            <w:r w:rsidRPr="00C726E1">
              <w:rPr>
                <w:rFonts w:asciiTheme="minorHAnsi" w:hAnsiTheme="minorHAnsi"/>
                <w:b/>
              </w:rPr>
              <w:t>15.</w:t>
            </w:r>
          </w:p>
          <w:p w14:paraId="2E0F3D87" w14:textId="5B047973" w:rsidR="009A5394" w:rsidRPr="00C726E1" w:rsidRDefault="003E43C0" w:rsidP="003E43C0">
            <w:pPr>
              <w:widowControl w:val="0"/>
              <w:ind w:left="313" w:right="-5" w:hanging="313"/>
              <w:rPr>
                <w:rFonts w:asciiTheme="minorHAnsi" w:hAnsiTheme="minorHAnsi"/>
              </w:rPr>
            </w:pPr>
            <w:r>
              <w:rPr>
                <w:noProof/>
                <w:position w:val="-3"/>
              </w:rPr>
              <mc:AlternateContent>
                <mc:Choice Requires="wpg">
                  <w:drawing>
                    <wp:inline distT="0" distB="0" distL="0" distR="0" wp14:anchorId="6C65931B" wp14:editId="0FC9586A">
                      <wp:extent cx="135890" cy="135890"/>
                      <wp:effectExtent l="0" t="0" r="0" b="0"/>
                      <wp:docPr id="740356752"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2097543194"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58F0F5C3"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" filled="f" strokecolor="#000006" strokeweight=".25397mm">
                        <v:path arrowok="t"/>
                      </v:rect>
                      <w10:anchorlock/>
                    </v:group>
                  </w:pict>
                </mc:Fallback>
              </mc:AlternateContent>
            </w:r>
            <w:r>
              <w:rPr>
                <w:rFonts w:asciiTheme="minorHAnsi" w:hAnsiTheme="minorHAnsi"/>
              </w:rPr>
              <w:t xml:space="preserve"> d</w:t>
            </w:r>
            <w:r w:rsidR="009A5394" w:rsidRPr="00C726E1">
              <w:rPr>
                <w:rFonts w:asciiTheme="minorHAnsi" w:hAnsiTheme="minorHAnsi"/>
              </w:rPr>
              <w:t>i non aver commesso un illecito professionale grave di cui all’articolo 98 del D. Lgs 36/2023, tale da rendere dubbia la propria integrità o affidabilità e pertanto dichiara:</w:t>
            </w:r>
            <w:r w:rsidR="009A5394" w:rsidRPr="00C726E1">
              <w:rPr>
                <w:rFonts w:asciiTheme="minorHAnsi" w:hAnsiTheme="minorHAnsi"/>
                <w:vertAlign w:val="superscript"/>
              </w:rPr>
              <w:footnoteReference w:id="11"/>
            </w:r>
            <w:r w:rsidR="009A5394" w:rsidRPr="00C726E1">
              <w:rPr>
                <w:rFonts w:asciiTheme="minorHAnsi" w:hAnsiTheme="minorHAnsi"/>
              </w:rPr>
              <w:t xml:space="preserve">. </w:t>
            </w:r>
          </w:p>
        </w:tc>
      </w:tr>
    </w:tbl>
    <w:p w14:paraId="08211A15" w14:textId="77777777" w:rsidR="003E43C0" w:rsidRPr="00C726E1" w:rsidRDefault="003E43C0" w:rsidP="00752E6A">
      <w:pPr>
        <w:widowControl w:val="0"/>
        <w:rPr>
          <w:rFonts w:asciiTheme="minorHAnsi" w:hAnsiTheme="minorHAnsi"/>
          <w:b/>
        </w:rPr>
      </w:pPr>
    </w:p>
    <w:p w14:paraId="78F24EC6" w14:textId="77777777" w:rsidR="003E43C0" w:rsidRPr="00C726E1" w:rsidRDefault="003E43C0" w:rsidP="003E43C0">
      <w:pPr>
        <w:widowControl w:val="0"/>
        <w:ind w:left="567" w:right="105"/>
        <w:rPr>
          <w:rFonts w:asciiTheme="minorHAnsi" w:hAnsiTheme="minorHAnsi"/>
          <w:b/>
        </w:rPr>
      </w:pPr>
      <w:r w:rsidRPr="00C726E1">
        <w:rPr>
          <w:rFonts w:asciiTheme="minorHAnsi" w:hAnsiTheme="minorHAnsi"/>
          <w:b/>
        </w:rPr>
        <w:t xml:space="preserve">15 a) o </w:t>
      </w:r>
      <w:r w:rsidRPr="00C726E1">
        <w:rPr>
          <w:rFonts w:asciiTheme="minorHAnsi" w:hAnsiTheme="minorHAnsi"/>
          <w:bCs/>
        </w:rPr>
        <w:t>di non aver ricevuto sanzione esecutiva irrogata dall’Autorità garante della concorrenza e del mercato o da altra autorità di settore, rilevante in relazione all’oggetto specifico dell’appalto</w:t>
      </w:r>
      <w:r w:rsidRPr="00C726E1">
        <w:rPr>
          <w:rFonts w:asciiTheme="minorHAnsi" w:hAnsiTheme="minorHAnsi"/>
          <w:b/>
        </w:rPr>
        <w:t>;</w:t>
      </w:r>
    </w:p>
    <w:p w14:paraId="02C4F626" w14:textId="77777777" w:rsidR="003E43C0" w:rsidRPr="00C726E1" w:rsidRDefault="003E43C0" w:rsidP="003E43C0">
      <w:pPr>
        <w:widowControl w:val="0"/>
        <w:ind w:left="567" w:right="105"/>
        <w:rPr>
          <w:rFonts w:asciiTheme="minorHAnsi" w:hAnsiTheme="minorHAnsi"/>
          <w:b/>
        </w:rPr>
      </w:pPr>
      <w:r w:rsidRPr="00C726E1">
        <w:rPr>
          <w:rFonts w:asciiTheme="minorHAnsi" w:hAnsiTheme="minorHAnsi"/>
          <w:b/>
        </w:rPr>
        <w:t xml:space="preserve">15 b) o </w:t>
      </w:r>
      <w:r w:rsidRPr="00C726E1">
        <w:rPr>
          <w:rFonts w:asciiTheme="minorHAnsi" w:hAnsiTheme="minorHAnsi"/>
          <w:bCs/>
        </w:rPr>
        <w:t>di non aver tentato di influenzare indebitamente il processo decisionale della stazione appaltante, di non aver ottenuto informazioni riservate a proprio vantaggio di non aver fornito, anche per negligenza, informazioni false o fuorvianti suscettibili di influenzare le decisioni sull'esclusione, la selezione o l'aggiudicazione</w:t>
      </w:r>
      <w:r w:rsidRPr="00C726E1">
        <w:rPr>
          <w:rFonts w:asciiTheme="minorHAnsi" w:hAnsiTheme="minorHAnsi"/>
          <w:b/>
        </w:rPr>
        <w:t>;</w:t>
      </w:r>
    </w:p>
    <w:p w14:paraId="5923B8CA" w14:textId="77777777" w:rsidR="003E43C0" w:rsidRPr="00C726E1" w:rsidRDefault="003E43C0" w:rsidP="003E43C0">
      <w:pPr>
        <w:widowControl w:val="0"/>
        <w:ind w:left="567" w:right="105"/>
        <w:rPr>
          <w:rFonts w:asciiTheme="minorHAnsi" w:hAnsiTheme="minorHAnsi"/>
          <w:bCs/>
        </w:rPr>
      </w:pPr>
      <w:r w:rsidRPr="00C726E1">
        <w:rPr>
          <w:rFonts w:asciiTheme="minorHAnsi" w:hAnsiTheme="minorHAnsi"/>
          <w:b/>
        </w:rPr>
        <w:t xml:space="preserve">15 c) o </w:t>
      </w:r>
      <w:r w:rsidRPr="00C726E1">
        <w:rPr>
          <w:rFonts w:asciiTheme="minorHAnsi" w:hAnsiTheme="minorHAnsi"/>
          <w:bCs/>
        </w:rPr>
        <w:t>di non aver dimostrato significative o persistenti carenze nell'esecuzione di un precedente contratto di appalto o di concessione che ne hanno causato la risoluzione per inadempimento oppure la condanna al risarcimento del danno o altre sanzioni comparabili, derivanti da inadempienze particolarmente gravi o la cui ripetizione sia indice di una persistente carenza professionale;</w:t>
      </w:r>
    </w:p>
    <w:p w14:paraId="4A7504F0" w14:textId="77777777" w:rsidR="003E43C0" w:rsidRPr="00C726E1" w:rsidRDefault="003E43C0" w:rsidP="003E43C0">
      <w:pPr>
        <w:widowControl w:val="0"/>
        <w:ind w:left="567" w:right="105"/>
        <w:rPr>
          <w:rFonts w:asciiTheme="minorHAnsi" w:hAnsiTheme="minorHAnsi"/>
          <w:b/>
        </w:rPr>
      </w:pPr>
      <w:r w:rsidRPr="00C726E1">
        <w:rPr>
          <w:rFonts w:asciiTheme="minorHAnsi" w:hAnsiTheme="minorHAnsi"/>
          <w:b/>
        </w:rPr>
        <w:t xml:space="preserve">15 d) o </w:t>
      </w:r>
      <w:r w:rsidRPr="00C726E1">
        <w:rPr>
          <w:rFonts w:asciiTheme="minorHAnsi" w:hAnsiTheme="minorHAnsi"/>
          <w:bCs/>
        </w:rPr>
        <w:t>di non aver commesso grave inadempimento nei confronti di uno o più subappaltatori;</w:t>
      </w:r>
    </w:p>
    <w:p w14:paraId="064B36B8" w14:textId="77777777" w:rsidR="003E43C0" w:rsidRPr="00C726E1" w:rsidRDefault="003E43C0" w:rsidP="003E43C0">
      <w:pPr>
        <w:widowControl w:val="0"/>
        <w:ind w:left="567" w:right="105"/>
        <w:rPr>
          <w:rFonts w:asciiTheme="minorHAnsi" w:hAnsiTheme="minorHAnsi"/>
          <w:b/>
        </w:rPr>
      </w:pPr>
      <w:r w:rsidRPr="00C726E1">
        <w:rPr>
          <w:rFonts w:asciiTheme="minorHAnsi" w:hAnsiTheme="minorHAnsi"/>
          <w:b/>
        </w:rPr>
        <w:t xml:space="preserve">15 e) o </w:t>
      </w:r>
      <w:r w:rsidRPr="00C726E1">
        <w:rPr>
          <w:rFonts w:asciiTheme="minorHAnsi" w:hAnsiTheme="minorHAnsi"/>
          <w:bCs/>
        </w:rPr>
        <w:t>di non aver violato il divieto di intestazione fiduciaria di cui all'articolo 17 della legge 19 marzo 1990, n. 55, o che comunque la violazione è stata rimossa;</w:t>
      </w:r>
    </w:p>
    <w:p w14:paraId="0E7EE7EB" w14:textId="77777777" w:rsidR="003E43C0" w:rsidRPr="00C726E1" w:rsidRDefault="003E43C0" w:rsidP="003E43C0">
      <w:pPr>
        <w:widowControl w:val="0"/>
        <w:ind w:left="567" w:right="105"/>
        <w:rPr>
          <w:rFonts w:asciiTheme="minorHAnsi" w:hAnsiTheme="minorHAnsi"/>
          <w:b/>
        </w:rPr>
      </w:pPr>
      <w:r w:rsidRPr="00C726E1">
        <w:rPr>
          <w:rFonts w:asciiTheme="minorHAnsi" w:hAnsiTheme="minorHAnsi"/>
          <w:b/>
        </w:rPr>
        <w:t>15 f) o</w:t>
      </w:r>
      <w:r w:rsidRPr="00C726E1">
        <w:rPr>
          <w:rFonts w:asciiTheme="minorHAnsi" w:hAnsiTheme="minorHAnsi"/>
        </w:rPr>
        <w:t xml:space="preserve"> di non aver omesso denuncia all'autorità giudiziaria quale persona offesa dei reati previsti e puniti dagli articoli 317 e 629 del codice penale aggravati ai sensi dell’articolo 416-bis.1 del medesimo codice salvo che ricorrano i casi previsti dall'articolo 4, primo comma, della legge 24 novembre 1981, n. 689</w:t>
      </w:r>
      <w:r w:rsidRPr="00C726E1">
        <w:rPr>
          <w:rFonts w:asciiTheme="minorHAnsi" w:hAnsiTheme="minorHAnsi"/>
          <w:vertAlign w:val="superscript"/>
        </w:rPr>
        <w:footnoteReference w:id="12"/>
      </w:r>
      <w:r w:rsidRPr="00C726E1">
        <w:rPr>
          <w:rFonts w:asciiTheme="minorHAnsi" w:hAnsiTheme="minorHAnsi"/>
        </w:rPr>
        <w:t>;</w:t>
      </w:r>
    </w:p>
    <w:p w14:paraId="3593E941" w14:textId="3FA2478F" w:rsidR="003E43C0" w:rsidRPr="00C726E1" w:rsidRDefault="003E43C0" w:rsidP="003E43C0">
      <w:pPr>
        <w:widowControl w:val="0"/>
        <w:ind w:left="567" w:right="105"/>
        <w:rPr>
          <w:rFonts w:asciiTheme="minorHAnsi" w:hAnsiTheme="minorHAnsi"/>
          <w:b/>
        </w:rPr>
      </w:pPr>
      <w:r w:rsidRPr="00C726E1">
        <w:rPr>
          <w:rFonts w:asciiTheme="minorHAnsi" w:hAnsiTheme="minorHAnsi"/>
          <w:b/>
        </w:rPr>
        <w:t>15 g) o</w:t>
      </w:r>
      <w:r w:rsidRPr="00C726E1">
        <w:rPr>
          <w:rFonts w:asciiTheme="minorHAnsi" w:hAnsiTheme="minorHAnsi"/>
        </w:rPr>
        <w:t xml:space="preserve"> che non è stata contestata la commissione da parte dell’operatore economico, ovvero dei soggetti di cui al comma 3 dell’articolo 94 del </w:t>
      </w:r>
      <w:r w:rsidR="00D44310">
        <w:rPr>
          <w:rFonts w:asciiTheme="minorHAnsi" w:hAnsiTheme="minorHAnsi"/>
        </w:rPr>
        <w:t>d.l</w:t>
      </w:r>
      <w:r w:rsidRPr="00C726E1">
        <w:rPr>
          <w:rFonts w:asciiTheme="minorHAnsi" w:hAnsiTheme="minorHAnsi"/>
        </w:rPr>
        <w:t>gs</w:t>
      </w:r>
      <w:r w:rsidR="00D44310">
        <w:rPr>
          <w:rFonts w:asciiTheme="minorHAnsi" w:hAnsiTheme="minorHAnsi"/>
        </w:rPr>
        <w:t>.</w:t>
      </w:r>
      <w:r w:rsidRPr="00C726E1">
        <w:rPr>
          <w:rFonts w:asciiTheme="minorHAnsi" w:hAnsiTheme="minorHAnsi"/>
        </w:rPr>
        <w:t xml:space="preserve"> 36/2023 indicati al precedente paragrafo A di taluno dei reati consumati o tentati di cui al comma 1 del medesimo articolo 94;</w:t>
      </w:r>
    </w:p>
    <w:p w14:paraId="06683603" w14:textId="77777777" w:rsidR="003E43C0" w:rsidRPr="00C726E1" w:rsidRDefault="003E43C0" w:rsidP="003E43C0">
      <w:pPr>
        <w:widowControl w:val="0"/>
        <w:ind w:left="567" w:right="105"/>
        <w:rPr>
          <w:rFonts w:asciiTheme="minorHAnsi" w:hAnsiTheme="minorHAnsi"/>
          <w:bCs/>
        </w:rPr>
      </w:pPr>
      <w:r w:rsidRPr="00C726E1">
        <w:rPr>
          <w:rFonts w:asciiTheme="minorHAnsi" w:hAnsiTheme="minorHAnsi"/>
          <w:b/>
        </w:rPr>
        <w:t xml:space="preserve">15 h) o </w:t>
      </w:r>
      <w:r w:rsidRPr="00C726E1">
        <w:rPr>
          <w:rFonts w:asciiTheme="minorHAnsi" w:hAnsiTheme="minorHAnsi"/>
          <w:bCs/>
        </w:rPr>
        <w:t xml:space="preserve">che non è stata contestata o accertata commissione, da parte dell’operatore economico oppure dei soggetti di cui al comma 3 dell’articolo 94, sopra indicati al precedente paragrafo A, di taluno dei </w:t>
      </w:r>
      <w:r w:rsidRPr="00C726E1">
        <w:rPr>
          <w:rFonts w:asciiTheme="minorHAnsi" w:hAnsiTheme="minorHAnsi"/>
          <w:bCs/>
        </w:rPr>
        <w:lastRenderedPageBreak/>
        <w:t>seguenti reati consumati</w:t>
      </w:r>
      <w:r w:rsidRPr="00C726E1">
        <w:rPr>
          <w:rFonts w:asciiTheme="minorHAnsi" w:hAnsiTheme="minorHAnsi"/>
          <w:bCs/>
          <w:vertAlign w:val="superscript"/>
        </w:rPr>
        <w:footnoteReference w:id="13"/>
      </w:r>
      <w:r w:rsidRPr="00C726E1">
        <w:rPr>
          <w:rFonts w:asciiTheme="minorHAnsi" w:hAnsiTheme="minorHAnsi"/>
          <w:bCs/>
        </w:rPr>
        <w:t>:</w:t>
      </w:r>
    </w:p>
    <w:p w14:paraId="66ECCAEF" w14:textId="77777777" w:rsidR="003E43C0" w:rsidRPr="00C726E1" w:rsidRDefault="003E43C0" w:rsidP="003E43C0">
      <w:pPr>
        <w:widowControl w:val="0"/>
        <w:ind w:left="567" w:right="105"/>
        <w:rPr>
          <w:rFonts w:asciiTheme="minorHAnsi" w:hAnsiTheme="minorHAnsi"/>
          <w:bCs/>
        </w:rPr>
      </w:pPr>
      <w:r w:rsidRPr="00C726E1">
        <w:rPr>
          <w:rFonts w:asciiTheme="minorHAnsi" w:hAnsiTheme="minorHAnsi"/>
          <w:bCs/>
        </w:rPr>
        <w:t>1) abusivo esercizio di una professione, ai sensi dell’articolo 348 del codice penale;</w:t>
      </w:r>
    </w:p>
    <w:p w14:paraId="2532155B" w14:textId="77777777" w:rsidR="003E43C0" w:rsidRPr="00C726E1" w:rsidRDefault="003E43C0" w:rsidP="003E43C0">
      <w:pPr>
        <w:widowControl w:val="0"/>
        <w:ind w:left="567" w:right="105"/>
        <w:rPr>
          <w:rFonts w:asciiTheme="minorHAnsi" w:hAnsiTheme="minorHAnsi"/>
          <w:bCs/>
        </w:rPr>
      </w:pPr>
      <w:r w:rsidRPr="00C726E1">
        <w:rPr>
          <w:rFonts w:asciiTheme="minorHAnsi" w:hAnsiTheme="minorHAnsi"/>
          <w:bCs/>
        </w:rPr>
        <w:t>2) bancarotta semplice, bancarotta fraudolenta, omessa dichiarazione di beni da comprendere nell’inventario fallimentare o ricorso abusivo al credito, di cui agli articoli 216, 217, 218 e 220 del regio decreto 16 marzo 1942, n. 267;</w:t>
      </w:r>
    </w:p>
    <w:p w14:paraId="0D6A186E" w14:textId="77777777" w:rsidR="003E43C0" w:rsidRPr="00C726E1" w:rsidRDefault="003E43C0" w:rsidP="003E43C0">
      <w:pPr>
        <w:widowControl w:val="0"/>
        <w:ind w:left="567" w:right="105"/>
        <w:rPr>
          <w:rFonts w:asciiTheme="minorHAnsi" w:hAnsiTheme="minorHAnsi"/>
          <w:bCs/>
        </w:rPr>
      </w:pPr>
      <w:r w:rsidRPr="00C726E1">
        <w:rPr>
          <w:rFonts w:asciiTheme="minorHAnsi" w:hAnsiTheme="minorHAnsi"/>
          <w:bCs/>
        </w:rPr>
        <w:t>3) i reati tributari ai sensi del decreto legislativo 10 marzo 2000, n. 74, i delitti societari di cui agli articoli 2621 e seguenti del codice civile o i delitti contro l’industria e il commercio di cui agli articoli da 513 a 517 del codice penale;</w:t>
      </w:r>
    </w:p>
    <w:p w14:paraId="3A37FBAB" w14:textId="77777777" w:rsidR="003E43C0" w:rsidRPr="00C726E1" w:rsidRDefault="003E43C0" w:rsidP="003E43C0">
      <w:pPr>
        <w:widowControl w:val="0"/>
        <w:ind w:left="567" w:right="105"/>
        <w:rPr>
          <w:rFonts w:asciiTheme="minorHAnsi" w:hAnsiTheme="minorHAnsi"/>
          <w:bCs/>
        </w:rPr>
      </w:pPr>
      <w:r w:rsidRPr="00C726E1">
        <w:rPr>
          <w:rFonts w:asciiTheme="minorHAnsi" w:hAnsiTheme="minorHAnsi"/>
          <w:bCs/>
        </w:rPr>
        <w:t>4) i reati urbanistici di cui all’articolo 44, comma 1, lettere b) e c), del testo unico delle disposizioni legislative e regolamentari in materia di edilizia, di cui al decreto del Presidente della Repubblica 6 giugno 2001, n. 380, con riferimento agli affidamenti aventi ad oggetto lavori o servizi di architettura e ingegneria;</w:t>
      </w:r>
    </w:p>
    <w:p w14:paraId="10BEA272" w14:textId="77777777" w:rsidR="003E43C0" w:rsidRPr="00C726E1" w:rsidRDefault="003E43C0" w:rsidP="003E43C0">
      <w:pPr>
        <w:widowControl w:val="0"/>
        <w:ind w:left="567" w:right="105"/>
        <w:rPr>
          <w:rFonts w:asciiTheme="minorHAnsi" w:hAnsiTheme="minorHAnsi"/>
          <w:bCs/>
        </w:rPr>
      </w:pPr>
      <w:r w:rsidRPr="00C726E1">
        <w:rPr>
          <w:rFonts w:asciiTheme="minorHAnsi" w:hAnsiTheme="minorHAnsi"/>
          <w:bCs/>
        </w:rPr>
        <w:t>5) i reati previsti dal decreto legislativo 8 giugno 2001, n. 231.</w:t>
      </w:r>
    </w:p>
    <w:p w14:paraId="7C6AA249" w14:textId="77777777" w:rsidR="003E43C0" w:rsidRPr="00C726E1" w:rsidRDefault="003E43C0" w:rsidP="003E43C0">
      <w:pPr>
        <w:widowControl w:val="0"/>
        <w:ind w:left="567" w:right="105"/>
        <w:rPr>
          <w:rFonts w:asciiTheme="minorHAnsi" w:hAnsiTheme="minorHAnsi"/>
          <w:b/>
        </w:rPr>
      </w:pPr>
    </w:p>
    <w:p w14:paraId="21E0D789" w14:textId="77777777" w:rsidR="003E43C0" w:rsidRPr="00C726E1" w:rsidRDefault="003E43C0" w:rsidP="00752E6A">
      <w:pPr>
        <w:widowControl w:val="0"/>
        <w:rPr>
          <w:rFonts w:asciiTheme="minorHAnsi" w:hAnsiTheme="minorHAnsi"/>
          <w:b/>
        </w:rPr>
      </w:pPr>
      <w:r w:rsidRPr="00C726E1">
        <w:rPr>
          <w:rFonts w:asciiTheme="minorHAnsi" w:hAnsiTheme="minorHAnsi"/>
          <w:b/>
        </w:rPr>
        <w:t>NB: Ai sensi dell’articolo 96 comma 10, per queste cause di esclusione, previste all’articolo 95 comma 1 lettera e) esse rilevano, salvo che ricorra la condotta di cui al comma 3, lettera b), dell’articolo 98, per tre anni decorrenti rispettivamente:</w:t>
      </w:r>
    </w:p>
    <w:p w14:paraId="49B976EA" w14:textId="77777777" w:rsidR="003E43C0" w:rsidRPr="00C726E1" w:rsidRDefault="003E43C0" w:rsidP="00752E6A">
      <w:pPr>
        <w:widowControl w:val="0"/>
        <w:rPr>
          <w:rFonts w:asciiTheme="minorHAnsi" w:hAnsiTheme="minorHAnsi"/>
          <w:b/>
        </w:rPr>
      </w:pPr>
      <w:r w:rsidRPr="00C726E1">
        <w:rPr>
          <w:rFonts w:asciiTheme="minorHAnsi" w:hAnsiTheme="minorHAnsi"/>
          <w:b/>
        </w:rPr>
        <w:t>1) dalla data di emissione di uno degli atti di cui all’articolo 407-bis, comma 1, del codice di procedura penale oppure di eventuali provvedimenti cautelari personali o reali del giudice penale, se antecedenti all’esercizio dell’azione penale ove la situazione escludente consista in un illecito penale rientrante tra quelli valutabili ai sensi del comma 1 dell’articolo 94 oppure ai sensi del comma 3, lettera h), dell’articolo 98;</w:t>
      </w:r>
    </w:p>
    <w:p w14:paraId="6B13C82C" w14:textId="77777777" w:rsidR="003E43C0" w:rsidRPr="00C726E1" w:rsidRDefault="003E43C0" w:rsidP="00752E6A">
      <w:pPr>
        <w:widowControl w:val="0"/>
        <w:rPr>
          <w:rFonts w:asciiTheme="minorHAnsi" w:hAnsiTheme="minorHAnsi"/>
          <w:b/>
        </w:rPr>
      </w:pPr>
      <w:r w:rsidRPr="00C726E1">
        <w:rPr>
          <w:rFonts w:asciiTheme="minorHAnsi" w:hAnsiTheme="minorHAnsi"/>
          <w:b/>
        </w:rPr>
        <w:t xml:space="preserve">2) dalla data del provvedimento sanzionatorio irrogato dall’Autorità garante della concorrenza e del mercato o da altra autorità di settore nel caso in cui la situazione escludente discenda da tale atto; </w:t>
      </w:r>
    </w:p>
    <w:p w14:paraId="70F31FAA" w14:textId="77777777" w:rsidR="003E43C0" w:rsidRPr="00C726E1" w:rsidRDefault="003E43C0" w:rsidP="00752E6A">
      <w:pPr>
        <w:widowControl w:val="0"/>
        <w:rPr>
          <w:rFonts w:asciiTheme="minorHAnsi" w:hAnsiTheme="minorHAnsi"/>
          <w:bCs/>
        </w:rPr>
      </w:pPr>
      <w:r w:rsidRPr="00C726E1">
        <w:rPr>
          <w:rFonts w:asciiTheme="minorHAnsi" w:hAnsiTheme="minorHAnsi"/>
          <w:b/>
        </w:rPr>
        <w:t>3) dalla commissione del fatto in tutti gli altri casi</w:t>
      </w:r>
      <w:r w:rsidRPr="00C726E1">
        <w:rPr>
          <w:rFonts w:asciiTheme="minorHAnsi" w:hAnsiTheme="minorHAnsi"/>
          <w:bCs/>
        </w:rPr>
        <w:t>.</w:t>
      </w:r>
    </w:p>
    <w:p w14:paraId="3A12BB50" w14:textId="77777777" w:rsidR="003E43C0" w:rsidRPr="00C726E1" w:rsidRDefault="003E43C0" w:rsidP="00752E6A">
      <w:pPr>
        <w:widowControl w:val="0"/>
        <w:rPr>
          <w:rFonts w:asciiTheme="minorHAnsi" w:hAnsiTheme="minorHAnsi"/>
          <w:b/>
        </w:rPr>
      </w:pPr>
    </w:p>
    <w:p w14:paraId="7BA8BDF5" w14:textId="77777777" w:rsidR="003E43C0" w:rsidRPr="00C726E1" w:rsidRDefault="003E43C0" w:rsidP="00752E6A">
      <w:pPr>
        <w:widowControl w:val="0"/>
        <w:rPr>
          <w:rFonts w:asciiTheme="minorHAnsi" w:hAnsiTheme="minorHAnsi"/>
          <w:b/>
        </w:rPr>
      </w:pPr>
    </w:p>
    <w:p w14:paraId="138C4E4D" w14:textId="02AED506" w:rsidR="003E43C0" w:rsidRPr="00857B92" w:rsidRDefault="003E43C0" w:rsidP="00752E6A">
      <w:pPr>
        <w:widowControl w:val="0"/>
        <w:tabs>
          <w:tab w:val="left" w:pos="-2127"/>
          <w:tab w:val="left" w:pos="708"/>
        </w:tabs>
        <w:rPr>
          <w:rFonts w:asciiTheme="minorHAnsi" w:hAnsiTheme="minorHAnsi"/>
          <w:b/>
          <w:bCs/>
        </w:rPr>
      </w:pPr>
      <w:r w:rsidRPr="00857B92">
        <w:rPr>
          <w:rFonts w:asciiTheme="minorHAnsi" w:hAnsiTheme="minorHAnsi"/>
          <w:b/>
          <w:bCs/>
        </w:rPr>
        <w:t>16</w:t>
      </w:r>
      <w:r w:rsidR="00857B92">
        <w:rPr>
          <w:rFonts w:asciiTheme="minorHAnsi" w:hAnsiTheme="minorHAnsi"/>
          <w:b/>
          <w:bCs/>
        </w:rPr>
        <w:t>.</w:t>
      </w:r>
    </w:p>
    <w:p w14:paraId="2EE15B9F" w14:textId="30F76D49" w:rsidR="003E43C0" w:rsidRPr="00C726E1" w:rsidRDefault="00857B92" w:rsidP="00857B92">
      <w:pPr>
        <w:widowControl w:val="0"/>
        <w:ind w:left="313" w:right="-5" w:hanging="313"/>
        <w:rPr>
          <w:rFonts w:asciiTheme="minorHAnsi" w:hAnsiTheme="minorHAnsi"/>
        </w:rPr>
      </w:pPr>
      <w:r>
        <w:rPr>
          <w:noProof/>
          <w:position w:val="-3"/>
        </w:rPr>
        <mc:AlternateContent>
          <mc:Choice Requires="wpg">
            <w:drawing>
              <wp:inline distT="0" distB="0" distL="0" distR="0" wp14:anchorId="59C5BCFC" wp14:editId="11EFEA83">
                <wp:extent cx="135890" cy="135890"/>
                <wp:effectExtent l="0" t="0" r="0" b="0"/>
                <wp:docPr id="736646494"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287913169"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79E0FE4C"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" filled="f" strokecolor="#000006" strokeweight=".25397mm">
                  <v:path arrowok="t"/>
                </v:rect>
                <w10:anchorlock/>
              </v:group>
            </w:pict>
          </mc:Fallback>
        </mc:AlternateContent>
      </w:r>
      <w:r>
        <w:rPr>
          <w:rFonts w:asciiTheme="minorHAnsi" w:hAnsiTheme="minorHAnsi"/>
        </w:rPr>
        <w:t xml:space="preserve"> d</w:t>
      </w:r>
      <w:r w:rsidR="003E43C0" w:rsidRPr="00C726E1">
        <w:rPr>
          <w:rFonts w:asciiTheme="minorHAnsi" w:hAnsiTheme="minorHAnsi"/>
        </w:rPr>
        <w:t xml:space="preserve">i non aver commesso gravi violazioni non definitivamente accertate agli obblighi relativi al pagamento di imposte e tasse o contributi previdenziali. (Costituiscono gravi violazioni non definitivamente accertate in materia fiscale quelle indicate nell’allegato II.10 al </w:t>
      </w:r>
      <w:r w:rsidR="00A91E86">
        <w:rPr>
          <w:rFonts w:asciiTheme="minorHAnsi" w:hAnsiTheme="minorHAnsi"/>
        </w:rPr>
        <w:t>d.l</w:t>
      </w:r>
      <w:r w:rsidR="003E43C0" w:rsidRPr="00C726E1">
        <w:rPr>
          <w:rFonts w:asciiTheme="minorHAnsi" w:hAnsiTheme="minorHAnsi"/>
        </w:rPr>
        <w:t>gs</w:t>
      </w:r>
      <w:r w:rsidR="00A91E86">
        <w:rPr>
          <w:rFonts w:asciiTheme="minorHAnsi" w:hAnsiTheme="minorHAnsi"/>
        </w:rPr>
        <w:t>.</w:t>
      </w:r>
      <w:r w:rsidR="003E43C0" w:rsidRPr="00C726E1">
        <w:rPr>
          <w:rFonts w:asciiTheme="minorHAnsi" w:hAnsiTheme="minorHAnsi"/>
        </w:rPr>
        <w:t xml:space="preserve"> 36/2023)</w:t>
      </w:r>
      <w:r w:rsidR="003E43C0" w:rsidRPr="00C726E1">
        <w:rPr>
          <w:rFonts w:asciiTheme="minorHAnsi" w:hAnsiTheme="minorHAnsi"/>
          <w:vertAlign w:val="superscript"/>
        </w:rPr>
        <w:footnoteReference w:id="14"/>
      </w:r>
      <w:r>
        <w:rPr>
          <w:rFonts w:asciiTheme="minorHAnsi" w:hAnsiTheme="minorHAnsi"/>
        </w:rPr>
        <w:t>;</w:t>
      </w:r>
    </w:p>
    <w:p w14:paraId="1684A42D" w14:textId="77777777" w:rsidR="003E43C0" w:rsidRPr="00C726E1" w:rsidRDefault="003E43C0" w:rsidP="00752E6A">
      <w:pPr>
        <w:widowControl w:val="0"/>
        <w:tabs>
          <w:tab w:val="left" w:pos="-2127"/>
          <w:tab w:val="left" w:pos="708"/>
        </w:tabs>
        <w:rPr>
          <w:rFonts w:asciiTheme="minorHAnsi" w:hAnsiTheme="minorHAnsi"/>
        </w:rPr>
      </w:pPr>
    </w:p>
    <w:p w14:paraId="799B1BC6" w14:textId="77777777" w:rsidR="003E43C0" w:rsidRPr="00C726E1" w:rsidRDefault="003E43C0" w:rsidP="00752E6A">
      <w:pPr>
        <w:widowControl w:val="0"/>
        <w:tabs>
          <w:tab w:val="left" w:pos="-2127"/>
          <w:tab w:val="left" w:pos="708"/>
        </w:tabs>
        <w:rPr>
          <w:rFonts w:asciiTheme="minorHAnsi" w:hAnsiTheme="minorHAnsi"/>
        </w:rPr>
      </w:pPr>
    </w:p>
    <w:tbl>
      <w:tblPr>
        <w:tblW w:w="5000" w:type="pct"/>
        <w:tblLook w:val="04A0" w:firstRow="1" w:lastRow="0" w:firstColumn="1" w:lastColumn="0" w:noHBand="0" w:noVBand="1"/>
      </w:tblPr>
      <w:tblGrid>
        <w:gridCol w:w="10028"/>
      </w:tblGrid>
      <w:tr w:rsidR="009A5394" w:rsidRPr="00C726E1" w14:paraId="26D0C702" w14:textId="77777777" w:rsidTr="00752E6A">
        <w:tc>
          <w:tcPr>
            <w:tcW w:w="5000" w:type="pct"/>
            <w:shd w:val="clear" w:color="auto" w:fill="auto"/>
          </w:tcPr>
          <w:p w14:paraId="1C4D6F0E" w14:textId="77777777" w:rsidR="009A5394" w:rsidRPr="00C726E1" w:rsidRDefault="009A5394" w:rsidP="00752E6A">
            <w:pPr>
              <w:widowControl w:val="0"/>
              <w:rPr>
                <w:rFonts w:asciiTheme="minorHAnsi" w:hAnsiTheme="minorHAnsi"/>
                <w:b/>
              </w:rPr>
            </w:pPr>
            <w:r w:rsidRPr="00C726E1">
              <w:rPr>
                <w:rFonts w:asciiTheme="minorHAnsi" w:hAnsiTheme="minorHAnsi"/>
                <w:b/>
              </w:rPr>
              <w:t>17.</w:t>
            </w:r>
          </w:p>
          <w:p w14:paraId="61AA2B79" w14:textId="4D9EE81E" w:rsidR="009A5394" w:rsidRPr="00C726E1" w:rsidRDefault="00857B92" w:rsidP="00857B92">
            <w:pPr>
              <w:widowControl w:val="0"/>
              <w:ind w:left="313" w:right="-5" w:hanging="313"/>
              <w:rPr>
                <w:rFonts w:asciiTheme="minorHAnsi" w:hAnsiTheme="minorHAnsi"/>
              </w:rPr>
            </w:pPr>
            <w:r>
              <w:rPr>
                <w:noProof/>
                <w:position w:val="-3"/>
              </w:rPr>
              <mc:AlternateContent>
                <mc:Choice Requires="wpg">
                  <w:drawing>
                    <wp:inline distT="0" distB="0" distL="0" distR="0" wp14:anchorId="4704669C" wp14:editId="0EE14D89">
                      <wp:extent cx="135890" cy="135890"/>
                      <wp:effectExtent l="0" t="0" r="0" b="0"/>
                      <wp:docPr id="1127425752"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956038404"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77C7C5AC"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" filled="f" strokecolor="#000006" strokeweight=".25397mm">
                        <v:path arrowok="t"/>
                      </v:rect>
                      <w10:anchorlock/>
                    </v:group>
                  </w:pict>
                </mc:Fallback>
              </mc:AlternateContent>
            </w:r>
            <w:r>
              <w:rPr>
                <w:rFonts w:asciiTheme="minorHAnsi" w:hAnsiTheme="minorHAnsi"/>
              </w:rPr>
              <w:t xml:space="preserve"> </w:t>
            </w:r>
            <w:r w:rsidR="009A5394" w:rsidRPr="00C726E1">
              <w:rPr>
                <w:rFonts w:asciiTheme="minorHAnsi" w:hAnsiTheme="minorHAnsi"/>
              </w:rPr>
              <w:t>che alla presente procedura non partecipa contemporaneamente</w:t>
            </w:r>
            <w:r w:rsidR="009A5394" w:rsidRPr="00C726E1">
              <w:rPr>
                <w:rFonts w:asciiTheme="minorHAnsi" w:hAnsiTheme="minorHAnsi"/>
                <w:vertAlign w:val="superscript"/>
              </w:rPr>
              <w:footnoteReference w:id="15"/>
            </w:r>
            <w:r w:rsidR="009A5394" w:rsidRPr="00C726E1">
              <w:rPr>
                <w:rFonts w:asciiTheme="minorHAnsi" w:hAnsiTheme="minorHAnsi"/>
              </w:rPr>
              <w:t>:</w:t>
            </w:r>
          </w:p>
          <w:p w14:paraId="5852B46C" w14:textId="77777777" w:rsidR="009A5394" w:rsidRPr="00C726E1" w:rsidRDefault="009A5394" w:rsidP="00857B92">
            <w:pPr>
              <w:widowControl w:val="0"/>
              <w:tabs>
                <w:tab w:val="left" w:pos="-2127"/>
                <w:tab w:val="left" w:pos="708"/>
              </w:tabs>
              <w:ind w:left="603" w:hanging="283"/>
              <w:rPr>
                <w:rFonts w:asciiTheme="minorHAnsi" w:hAnsiTheme="minorHAnsi"/>
              </w:rPr>
            </w:pPr>
            <w:r w:rsidRPr="00C726E1">
              <w:rPr>
                <w:rFonts w:asciiTheme="minorHAnsi" w:hAnsiTheme="minorHAnsi"/>
              </w:rPr>
              <w:t>a) individualmente e in raggruppamento temporaneo o consorzio ordinario, oppure in più di un raggruppamento temporaneo o consorzio ordinario;</w:t>
            </w:r>
          </w:p>
          <w:p w14:paraId="77E0698C" w14:textId="77777777" w:rsidR="009A5394" w:rsidRPr="00C726E1" w:rsidRDefault="009A5394" w:rsidP="00857B92">
            <w:pPr>
              <w:widowControl w:val="0"/>
              <w:ind w:left="603" w:hanging="283"/>
              <w:rPr>
                <w:rFonts w:asciiTheme="minorHAnsi" w:hAnsiTheme="minorHAnsi"/>
              </w:rPr>
            </w:pPr>
            <w:r w:rsidRPr="00C726E1">
              <w:rPr>
                <w:rFonts w:asciiTheme="minorHAnsi" w:hAnsiTheme="minorHAnsi"/>
              </w:rPr>
              <w:t>b) individualmente o in raggruppamento temporaneo o consorzio ordinario e quale consorziata di un consorzio stabile o di un consorzio di cooperative o di imprese artigiane per la quale il consorzio presenta offerta e a tal fine indicata per l’esecuzione;</w:t>
            </w:r>
          </w:p>
          <w:p w14:paraId="773E29A6" w14:textId="77777777" w:rsidR="009A5394" w:rsidRPr="00C726E1" w:rsidRDefault="009A5394" w:rsidP="00752E6A">
            <w:pPr>
              <w:widowControl w:val="0"/>
              <w:rPr>
                <w:rFonts w:asciiTheme="minorHAnsi" w:hAnsiTheme="minorHAnsi"/>
              </w:rPr>
            </w:pPr>
          </w:p>
        </w:tc>
      </w:tr>
    </w:tbl>
    <w:p w14:paraId="53A4B38D" w14:textId="77777777" w:rsidR="00886BE8" w:rsidRDefault="00886BE8" w:rsidP="009A5394">
      <w:pPr>
        <w:ind w:left="284" w:hanging="284"/>
        <w:rPr>
          <w:rFonts w:asciiTheme="minorHAnsi" w:hAnsiTheme="minorHAnsi"/>
          <w:b/>
        </w:rPr>
      </w:pPr>
    </w:p>
    <w:p w14:paraId="44F15516" w14:textId="4F1E2CAC" w:rsidR="009A5394" w:rsidRPr="00C726E1" w:rsidRDefault="009A5394" w:rsidP="009A5394">
      <w:pPr>
        <w:ind w:left="284" w:hanging="284"/>
        <w:rPr>
          <w:rFonts w:asciiTheme="minorHAnsi" w:hAnsiTheme="minorHAnsi"/>
          <w:b/>
        </w:rPr>
      </w:pPr>
      <w:r w:rsidRPr="00C726E1">
        <w:rPr>
          <w:rFonts w:asciiTheme="minorHAnsi" w:hAnsiTheme="minorHAnsi"/>
          <w:b/>
        </w:rPr>
        <w:t>18</w:t>
      </w:r>
      <w:r w:rsidRPr="00C726E1">
        <w:rPr>
          <w:rFonts w:asciiTheme="minorHAnsi" w:hAnsiTheme="minorHAnsi"/>
        </w:rPr>
        <w:t>.</w:t>
      </w:r>
      <w:bookmarkStart w:id="3" w:name="_Hlk137645468"/>
    </w:p>
    <w:bookmarkEnd w:id="3"/>
    <w:p w14:paraId="7959FF7C" w14:textId="04889CD2" w:rsidR="009A5394" w:rsidRPr="00C726E1" w:rsidRDefault="00857B92" w:rsidP="00857B92">
      <w:pPr>
        <w:widowControl w:val="0"/>
        <w:ind w:left="313" w:right="-5" w:hanging="313"/>
        <w:rPr>
          <w:rFonts w:asciiTheme="minorHAnsi" w:hAnsiTheme="minorHAnsi"/>
        </w:rPr>
      </w:pPr>
      <w:r>
        <w:rPr>
          <w:noProof/>
          <w:position w:val="-3"/>
        </w:rPr>
        <w:lastRenderedPageBreak/>
        <mc:AlternateContent>
          <mc:Choice Requires="wpg">
            <w:drawing>
              <wp:inline distT="0" distB="0" distL="0" distR="0" wp14:anchorId="21164041" wp14:editId="6DABB5E2">
                <wp:extent cx="135890" cy="135890"/>
                <wp:effectExtent l="0" t="0" r="0" b="0"/>
                <wp:docPr id="2101305991"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386551863"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1DC83CC3"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" filled="f" strokecolor="#000006" strokeweight=".25397mm">
                  <v:path arrowok="t"/>
                </v:rect>
                <w10:anchorlock/>
              </v:group>
            </w:pict>
          </mc:Fallback>
        </mc:AlternateContent>
      </w:r>
      <w:r>
        <w:rPr>
          <w:rFonts w:asciiTheme="minorHAnsi" w:hAnsiTheme="minorHAnsi"/>
        </w:rPr>
        <w:t xml:space="preserve"> </w:t>
      </w:r>
      <w:r w:rsidR="009A5394" w:rsidRPr="00C726E1">
        <w:rPr>
          <w:rFonts w:asciiTheme="minorHAnsi" w:hAnsiTheme="minorHAnsi"/>
        </w:rPr>
        <w:t xml:space="preserve">di impegnarsi ad eseguire i lavori secondo le modalità ed i tempi previsti nel Progetto approvato dalla stazione appaltante; </w:t>
      </w:r>
    </w:p>
    <w:p w14:paraId="0CAB37BA" w14:textId="77777777" w:rsidR="009A5394" w:rsidRPr="00C726E1" w:rsidRDefault="009A5394" w:rsidP="009A5394">
      <w:pPr>
        <w:ind w:left="284" w:hanging="284"/>
        <w:rPr>
          <w:rFonts w:asciiTheme="minorHAnsi" w:hAnsiTheme="minorHAnsi"/>
        </w:rPr>
      </w:pPr>
    </w:p>
    <w:p w14:paraId="1F85A1D4" w14:textId="77777777" w:rsidR="009A5394" w:rsidRPr="00C726E1" w:rsidRDefault="009A5394" w:rsidP="009A5394">
      <w:pPr>
        <w:ind w:left="284" w:hanging="284"/>
        <w:rPr>
          <w:rFonts w:asciiTheme="minorHAnsi" w:hAnsiTheme="minorHAnsi"/>
          <w:b/>
        </w:rPr>
      </w:pPr>
      <w:r w:rsidRPr="00C726E1">
        <w:rPr>
          <w:rFonts w:asciiTheme="minorHAnsi" w:hAnsiTheme="minorHAnsi"/>
          <w:b/>
        </w:rPr>
        <w:t xml:space="preserve">19 </w:t>
      </w:r>
    </w:p>
    <w:p w14:paraId="649E11E3" w14:textId="59C9C3B8" w:rsidR="009A5394" w:rsidRPr="00C726E1" w:rsidRDefault="00857B92" w:rsidP="00857B92">
      <w:pPr>
        <w:widowControl w:val="0"/>
        <w:ind w:left="313" w:right="-5" w:hanging="313"/>
        <w:rPr>
          <w:rFonts w:asciiTheme="minorHAnsi" w:eastAsia="Calibri" w:hAnsiTheme="minorHAnsi"/>
        </w:rPr>
      </w:pPr>
      <w:r>
        <w:rPr>
          <w:noProof/>
          <w:position w:val="-3"/>
        </w:rPr>
        <mc:AlternateContent>
          <mc:Choice Requires="wpg">
            <w:drawing>
              <wp:inline distT="0" distB="0" distL="0" distR="0" wp14:anchorId="58A7191F" wp14:editId="1D7BA3EA">
                <wp:extent cx="135890" cy="135890"/>
                <wp:effectExtent l="0" t="0" r="0" b="0"/>
                <wp:docPr id="978974108"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115765296"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26709129"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" filled="f" strokecolor="#000006" strokeweight=".25397mm">
                  <v:path arrowok="t"/>
                </v:rect>
                <w10:anchorlock/>
              </v:group>
            </w:pict>
          </mc:Fallback>
        </mc:AlternateContent>
      </w:r>
      <w:r>
        <w:rPr>
          <w:rFonts w:asciiTheme="minorHAnsi" w:eastAsia="Calibri" w:hAnsiTheme="minorHAnsi"/>
        </w:rPr>
        <w:t xml:space="preserve"> </w:t>
      </w:r>
      <w:r w:rsidR="009A5394" w:rsidRPr="00C726E1">
        <w:rPr>
          <w:rFonts w:asciiTheme="minorHAnsi" w:eastAsia="Calibri" w:hAnsiTheme="minorHAnsi"/>
        </w:rPr>
        <w:t>dichiara di essere edotto degli obblighi derivanti dal Protocollo di Legalità/ Codice Etico e di comportamento adottato dalla stazione appaltante,</w:t>
      </w:r>
      <w:r w:rsidR="009A5394" w:rsidRPr="00C726E1">
        <w:rPr>
          <w:rFonts w:asciiTheme="minorHAnsi" w:eastAsia="Calibri" w:hAnsiTheme="minorHAnsi"/>
          <w:i/>
        </w:rPr>
        <w:t xml:space="preserve"> </w:t>
      </w:r>
      <w:r w:rsidR="009A5394" w:rsidRPr="00C726E1">
        <w:rPr>
          <w:rFonts w:asciiTheme="minorHAnsi" w:eastAsia="Calibri" w:hAnsiTheme="minorHAnsi"/>
        </w:rPr>
        <w:t>e si impegna, in caso di aggiudicazione, ad osservare e a far osservare ai propri dipendenti e collaboratori, per quanto applicabile, il suddetto codice, pena la risoluzione del contratto</w:t>
      </w:r>
    </w:p>
    <w:p w14:paraId="1F21236F" w14:textId="77777777" w:rsidR="009A5394" w:rsidRPr="00C726E1" w:rsidRDefault="009A5394" w:rsidP="009A5394">
      <w:pPr>
        <w:ind w:left="284" w:hanging="284"/>
        <w:rPr>
          <w:rFonts w:asciiTheme="minorHAnsi" w:hAnsiTheme="minorHAnsi"/>
        </w:rPr>
      </w:pPr>
    </w:p>
    <w:p w14:paraId="5559175D" w14:textId="227BC783" w:rsidR="009A5394" w:rsidRPr="00C726E1" w:rsidRDefault="009A5394" w:rsidP="009A5394">
      <w:pPr>
        <w:ind w:left="284" w:hanging="284"/>
        <w:rPr>
          <w:rFonts w:asciiTheme="minorHAnsi" w:eastAsia="Calibri" w:hAnsiTheme="minorHAnsi"/>
        </w:rPr>
      </w:pPr>
      <w:r w:rsidRPr="00C726E1">
        <w:rPr>
          <w:rFonts w:asciiTheme="minorHAnsi" w:hAnsiTheme="minorHAnsi"/>
          <w:b/>
        </w:rPr>
        <w:t>20</w:t>
      </w:r>
      <w:r w:rsidR="00857B92">
        <w:rPr>
          <w:rFonts w:asciiTheme="minorHAnsi" w:hAnsiTheme="minorHAnsi"/>
          <w:b/>
        </w:rPr>
        <w:t>.</w:t>
      </w:r>
    </w:p>
    <w:p w14:paraId="55E233E9" w14:textId="335E4560" w:rsidR="009A5394" w:rsidRPr="00C726E1" w:rsidRDefault="00857B92" w:rsidP="00857B92">
      <w:pPr>
        <w:widowControl w:val="0"/>
        <w:ind w:left="313" w:right="-5" w:hanging="313"/>
        <w:rPr>
          <w:rFonts w:asciiTheme="minorHAnsi" w:eastAsia="Calibri" w:hAnsiTheme="minorHAnsi"/>
        </w:rPr>
      </w:pPr>
      <w:r>
        <w:rPr>
          <w:noProof/>
          <w:position w:val="-3"/>
        </w:rPr>
        <mc:AlternateContent>
          <mc:Choice Requires="wpg">
            <w:drawing>
              <wp:inline distT="0" distB="0" distL="0" distR="0" wp14:anchorId="698D2A43" wp14:editId="679B3F0E">
                <wp:extent cx="135890" cy="135890"/>
                <wp:effectExtent l="0" t="0" r="0" b="0"/>
                <wp:docPr id="372695630"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1112094953"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594B570D"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" filled="f" strokecolor="#000006" strokeweight=".25397mm">
                  <v:path arrowok="t"/>
                </v:rect>
                <w10:anchorlock/>
              </v:group>
            </w:pict>
          </mc:Fallback>
        </mc:AlternateContent>
      </w:r>
      <w:r>
        <w:rPr>
          <w:rFonts w:asciiTheme="minorHAnsi" w:eastAsia="Calibri" w:hAnsiTheme="minorHAnsi"/>
        </w:rPr>
        <w:t xml:space="preserve"> </w:t>
      </w:r>
      <w:r w:rsidR="009A5394" w:rsidRPr="00C726E1">
        <w:rPr>
          <w:rFonts w:asciiTheme="minorHAnsi" w:eastAsia="Calibri" w:hAnsiTheme="minorHAnsi"/>
        </w:rPr>
        <w:t>in ordine alla sussistenza o meno dei «reati» di cui D. Lgs. 36/2023, artt. 94 e 98, di allegare:</w:t>
      </w:r>
    </w:p>
    <w:p w14:paraId="61EE456A" w14:textId="50A1A27E" w:rsidR="009A5394" w:rsidRPr="00C726E1" w:rsidRDefault="00857B92" w:rsidP="009A5394">
      <w:pPr>
        <w:spacing w:line="360" w:lineRule="auto"/>
        <w:ind w:left="426"/>
        <w:contextualSpacing/>
        <w:rPr>
          <w:rFonts w:asciiTheme="minorHAnsi" w:eastAsia="Calibri" w:hAnsiTheme="minorHAnsi"/>
        </w:rPr>
      </w:pPr>
      <w:r>
        <w:rPr>
          <w:noProof/>
          <w:position w:val="-3"/>
        </w:rPr>
        <mc:AlternateContent>
          <mc:Choice Requires="wpg">
            <w:drawing>
              <wp:inline distT="0" distB="0" distL="0" distR="0" wp14:anchorId="68F86AFE" wp14:editId="1D2D8E48">
                <wp:extent cx="135890" cy="135890"/>
                <wp:effectExtent l="0" t="0" r="0" b="0"/>
                <wp:docPr id="1907401623"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565413681"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1C0C9351"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" filled="f" strokecolor="#000006" strokeweight=".25397mm">
                  <v:path arrowok="t"/>
                </v:rect>
                <w10:anchorlock/>
              </v:group>
            </w:pict>
          </mc:Fallback>
        </mc:AlternateContent>
      </w:r>
      <w:r>
        <w:rPr>
          <w:rFonts w:asciiTheme="minorHAnsi" w:eastAsia="Calibri" w:hAnsiTheme="minorHAnsi"/>
        </w:rPr>
        <w:t xml:space="preserve"> </w:t>
      </w:r>
      <w:r w:rsidR="009A5394" w:rsidRPr="00C726E1">
        <w:rPr>
          <w:rFonts w:asciiTheme="minorHAnsi" w:eastAsia="Calibri" w:hAnsiTheme="minorHAnsi"/>
        </w:rPr>
        <w:t>il DGUE, compilato anche per terzi;</w:t>
      </w:r>
    </w:p>
    <w:p w14:paraId="0CE9D033" w14:textId="682C60FF" w:rsidR="009A5394" w:rsidRPr="00C726E1" w:rsidRDefault="00857B92" w:rsidP="009A5394">
      <w:pPr>
        <w:spacing w:line="360" w:lineRule="auto"/>
        <w:ind w:left="426"/>
        <w:contextualSpacing/>
        <w:rPr>
          <w:rFonts w:asciiTheme="minorHAnsi" w:eastAsia="Calibri" w:hAnsiTheme="minorHAnsi"/>
        </w:rPr>
      </w:pPr>
      <w:r>
        <w:rPr>
          <w:noProof/>
          <w:position w:val="-3"/>
        </w:rPr>
        <mc:AlternateContent>
          <mc:Choice Requires="wpg">
            <w:drawing>
              <wp:inline distT="0" distB="0" distL="0" distR="0" wp14:anchorId="62AF152F" wp14:editId="71CCA083">
                <wp:extent cx="135890" cy="135890"/>
                <wp:effectExtent l="0" t="0" r="0" b="0"/>
                <wp:docPr id="1054009223"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1426556485"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1BC9F0AA"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" filled="f" strokecolor="#000006" strokeweight=".25397mm">
                  <v:path arrowok="t"/>
                </v:rect>
                <w10:anchorlock/>
              </v:group>
            </w:pict>
          </mc:Fallback>
        </mc:AlternateContent>
      </w:r>
      <w:r>
        <w:rPr>
          <w:rFonts w:asciiTheme="minorHAnsi" w:eastAsia="Calibri" w:hAnsiTheme="minorHAnsi"/>
        </w:rPr>
        <w:t xml:space="preserve"> </w:t>
      </w:r>
      <w:r w:rsidR="009A5394" w:rsidRPr="00C726E1">
        <w:rPr>
          <w:rFonts w:asciiTheme="minorHAnsi" w:eastAsia="Calibri" w:hAnsiTheme="minorHAnsi"/>
        </w:rPr>
        <w:t>il DGUE, compilato solo per sé medesimo;</w:t>
      </w:r>
    </w:p>
    <w:p w14:paraId="00E4DC18" w14:textId="646AF7B8" w:rsidR="009A5394" w:rsidRPr="00C726E1" w:rsidRDefault="00857B92" w:rsidP="009A5394">
      <w:pPr>
        <w:spacing w:line="360" w:lineRule="auto"/>
        <w:ind w:left="426"/>
        <w:contextualSpacing/>
        <w:rPr>
          <w:rFonts w:asciiTheme="minorHAnsi" w:eastAsia="Calibri" w:hAnsiTheme="minorHAnsi"/>
        </w:rPr>
      </w:pPr>
      <w:r>
        <w:rPr>
          <w:noProof/>
          <w:position w:val="-3"/>
        </w:rPr>
        <mc:AlternateContent>
          <mc:Choice Requires="wpg">
            <w:drawing>
              <wp:inline distT="0" distB="0" distL="0" distR="0" wp14:anchorId="3F056705" wp14:editId="4D4DF226">
                <wp:extent cx="135890" cy="135890"/>
                <wp:effectExtent l="0" t="0" r="0" b="0"/>
                <wp:docPr id="1763695425"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1929672712"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74E8B27B"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" filled="f" strokecolor="#000006" strokeweight=".25397mm">
                  <v:path arrowok="t"/>
                </v:rect>
                <w10:anchorlock/>
              </v:group>
            </w:pict>
          </mc:Fallback>
        </mc:AlternateContent>
      </w:r>
      <w:r>
        <w:rPr>
          <w:rFonts w:asciiTheme="minorHAnsi" w:eastAsia="Calibri" w:hAnsiTheme="minorHAnsi"/>
        </w:rPr>
        <w:t xml:space="preserve"> </w:t>
      </w:r>
      <w:r w:rsidR="009A5394" w:rsidRPr="00C726E1">
        <w:rPr>
          <w:rFonts w:asciiTheme="minorHAnsi" w:eastAsia="Calibri" w:hAnsiTheme="minorHAnsi"/>
        </w:rPr>
        <w:t>il DGUE, in parte qua, sottoscritto da ogni diretto interessato.</w:t>
      </w:r>
    </w:p>
    <w:p w14:paraId="66DC3499" w14:textId="77777777" w:rsidR="009A5394" w:rsidRPr="00C726E1" w:rsidRDefault="009A5394" w:rsidP="009A5394">
      <w:pPr>
        <w:rPr>
          <w:rFonts w:asciiTheme="minorHAnsi" w:hAnsiTheme="minorHAnsi"/>
        </w:rPr>
      </w:pPr>
    </w:p>
    <w:p w14:paraId="28DAAE0C" w14:textId="77777777" w:rsidR="009A5394" w:rsidRPr="00C726E1" w:rsidRDefault="009A5394" w:rsidP="009A5394">
      <w:pPr>
        <w:ind w:left="284" w:hanging="284"/>
        <w:rPr>
          <w:rFonts w:asciiTheme="minorHAnsi" w:hAnsiTheme="minorHAnsi"/>
        </w:rPr>
      </w:pPr>
    </w:p>
    <w:p w14:paraId="6853C6D7" w14:textId="77777777" w:rsidR="009A5394" w:rsidRPr="00C726E1" w:rsidRDefault="009A5394" w:rsidP="009A5394">
      <w:pPr>
        <w:widowControl w:val="0"/>
        <w:pBdr>
          <w:top w:val="single" w:sz="4" w:space="1" w:color="auto"/>
          <w:left w:val="single" w:sz="4" w:space="4" w:color="auto"/>
          <w:bottom w:val="single" w:sz="4" w:space="1" w:color="auto"/>
          <w:right w:val="single" w:sz="4" w:space="4" w:color="auto"/>
        </w:pBdr>
        <w:ind w:left="454" w:hanging="454"/>
        <w:jc w:val="center"/>
        <w:rPr>
          <w:rFonts w:asciiTheme="minorHAnsi" w:hAnsiTheme="minorHAnsi"/>
          <w:b/>
          <w:bCs/>
        </w:rPr>
      </w:pPr>
      <w:r w:rsidRPr="00C726E1">
        <w:rPr>
          <w:rFonts w:asciiTheme="minorHAnsi" w:hAnsiTheme="minorHAnsi"/>
          <w:b/>
          <w:bCs/>
          <w:spacing w:val="-4"/>
        </w:rPr>
        <w:t>D. (EVENTUALE) MISURE DI SELF- CLEANING</w:t>
      </w:r>
    </w:p>
    <w:p w14:paraId="7100270E" w14:textId="77777777" w:rsidR="009A5394" w:rsidRPr="00C726E1" w:rsidRDefault="009A5394" w:rsidP="009A5394">
      <w:pPr>
        <w:ind w:left="284" w:hanging="284"/>
        <w:rPr>
          <w:rFonts w:asciiTheme="minorHAnsi" w:hAnsiTheme="minorHAnsi"/>
        </w:rPr>
      </w:pPr>
    </w:p>
    <w:p w14:paraId="2DE73514" w14:textId="7E420FC6" w:rsidR="009A5394" w:rsidRDefault="00886BE8" w:rsidP="00886BE8">
      <w:pPr>
        <w:widowControl w:val="0"/>
        <w:ind w:left="313" w:right="-5" w:hanging="313"/>
        <w:rPr>
          <w:rFonts w:asciiTheme="minorHAnsi" w:hAnsiTheme="minorHAnsi"/>
        </w:rPr>
      </w:pPr>
      <w:r>
        <w:rPr>
          <w:noProof/>
          <w:position w:val="-3"/>
        </w:rPr>
        <mc:AlternateContent>
          <mc:Choice Requires="wpg">
            <w:drawing>
              <wp:inline distT="0" distB="0" distL="0" distR="0" wp14:anchorId="0C532F0A" wp14:editId="6E404B93">
                <wp:extent cx="135890" cy="135890"/>
                <wp:effectExtent l="0" t="0" r="0" b="0"/>
                <wp:docPr id="879014145"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879432658"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1B13AC37"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" filled="f" strokecolor="#000006" strokeweight=".25397mm">
                  <v:path arrowok="t"/>
                </v:rect>
                <w10:anchorlock/>
              </v:group>
            </w:pict>
          </mc:Fallback>
        </mc:AlternateContent>
      </w:r>
      <w:r>
        <w:rPr>
          <w:rFonts w:asciiTheme="minorHAnsi" w:hAnsiTheme="minorHAnsi"/>
        </w:rPr>
        <w:t xml:space="preserve"> </w:t>
      </w:r>
      <w:r w:rsidR="009A5394" w:rsidRPr="00C726E1">
        <w:rPr>
          <w:rFonts w:asciiTheme="minorHAnsi" w:hAnsiTheme="minorHAnsi"/>
        </w:rPr>
        <w:t>L’operatore economico che il sottoscritto rappresenta, versando in una delle situazioni di cui all’articolo 94 (ad eccezione del comma 6)</w:t>
      </w:r>
    </w:p>
    <w:p w14:paraId="2744FFB8" w14:textId="77777777" w:rsidR="00886BE8" w:rsidRPr="00C726E1" w:rsidRDefault="00886BE8" w:rsidP="00886BE8">
      <w:pPr>
        <w:widowControl w:val="0"/>
        <w:ind w:left="313" w:right="-5" w:hanging="313"/>
        <w:rPr>
          <w:rFonts w:asciiTheme="minorHAnsi" w:hAnsiTheme="minorHAnsi"/>
        </w:rPr>
      </w:pPr>
    </w:p>
    <w:p w14:paraId="19EC16CF" w14:textId="77777777" w:rsidR="009A5394" w:rsidRDefault="009A5394" w:rsidP="009A5394">
      <w:pPr>
        <w:rPr>
          <w:rFonts w:asciiTheme="minorHAnsi" w:hAnsiTheme="minorHAnsi"/>
          <w:b/>
          <w:bCs/>
        </w:rPr>
      </w:pPr>
      <w:r w:rsidRPr="00C726E1">
        <w:rPr>
          <w:rFonts w:asciiTheme="minorHAnsi" w:hAnsiTheme="minorHAnsi"/>
          <w:b/>
          <w:bCs/>
        </w:rPr>
        <w:t xml:space="preserve">Ovvero </w:t>
      </w:r>
    </w:p>
    <w:p w14:paraId="53ADCB26" w14:textId="77777777" w:rsidR="00886BE8" w:rsidRPr="00C726E1" w:rsidRDefault="00886BE8" w:rsidP="009A5394">
      <w:pPr>
        <w:rPr>
          <w:rFonts w:asciiTheme="minorHAnsi" w:hAnsiTheme="minorHAnsi"/>
          <w:b/>
          <w:bCs/>
        </w:rPr>
      </w:pPr>
    </w:p>
    <w:p w14:paraId="1133D52D" w14:textId="1E563EC5" w:rsidR="009A5394" w:rsidRPr="00C726E1" w:rsidRDefault="00886BE8" w:rsidP="00886BE8">
      <w:pPr>
        <w:widowControl w:val="0"/>
        <w:ind w:left="313" w:right="-5" w:hanging="313"/>
        <w:rPr>
          <w:rFonts w:asciiTheme="minorHAnsi" w:hAnsiTheme="minorHAnsi"/>
        </w:rPr>
      </w:pPr>
      <w:r>
        <w:rPr>
          <w:noProof/>
          <w:position w:val="-3"/>
        </w:rPr>
        <mc:AlternateContent>
          <mc:Choice Requires="wpg">
            <w:drawing>
              <wp:inline distT="0" distB="0" distL="0" distR="0" wp14:anchorId="63E9311A" wp14:editId="040DB114">
                <wp:extent cx="135890" cy="135890"/>
                <wp:effectExtent l="0" t="0" r="0" b="0"/>
                <wp:docPr id="2026152307"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616808071"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7EBF1189"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" filled="f" strokecolor="#000006" strokeweight=".25397mm">
                  <v:path arrowok="t"/>
                </v:rect>
                <w10:anchorlock/>
              </v:group>
            </w:pict>
          </mc:Fallback>
        </mc:AlternateContent>
      </w:r>
      <w:r>
        <w:rPr>
          <w:rFonts w:asciiTheme="minorHAnsi" w:hAnsiTheme="minorHAnsi"/>
        </w:rPr>
        <w:t xml:space="preserve"> </w:t>
      </w:r>
      <w:r w:rsidR="009A5394" w:rsidRPr="00C726E1">
        <w:rPr>
          <w:rFonts w:asciiTheme="minorHAnsi" w:hAnsiTheme="minorHAnsi"/>
        </w:rPr>
        <w:t>L’operatore economico che il sottoscritto rappresenta, versando in una delle situazioni di cui all’articolo 95 (ad eccezione del comma 2)</w:t>
      </w:r>
    </w:p>
    <w:p w14:paraId="0C85C7E3" w14:textId="77777777" w:rsidR="009A5394" w:rsidRPr="00C726E1" w:rsidRDefault="009A5394" w:rsidP="009A5394">
      <w:pPr>
        <w:rPr>
          <w:rFonts w:asciiTheme="minorHAnsi" w:hAnsiTheme="minorHAnsi"/>
        </w:rPr>
      </w:pPr>
    </w:p>
    <w:p w14:paraId="03520D36" w14:textId="77777777" w:rsidR="009A5394" w:rsidRPr="00C726E1" w:rsidRDefault="009A5394" w:rsidP="009A5394">
      <w:pPr>
        <w:rPr>
          <w:rFonts w:asciiTheme="minorHAnsi" w:hAnsiTheme="minorHAnsi"/>
          <w:b/>
          <w:bCs/>
        </w:rPr>
      </w:pPr>
      <w:r w:rsidRPr="00C726E1">
        <w:rPr>
          <w:rFonts w:asciiTheme="minorHAnsi" w:hAnsiTheme="minorHAnsi"/>
          <w:b/>
          <w:bCs/>
        </w:rPr>
        <w:t>Qualora la causa di esclusione si sia verificata prima della presentazione dell’offerta</w:t>
      </w:r>
    </w:p>
    <w:p w14:paraId="7DD17780" w14:textId="77777777" w:rsidR="009A5394" w:rsidRPr="00C726E1" w:rsidRDefault="009A5394" w:rsidP="009A5394">
      <w:pPr>
        <w:rPr>
          <w:rFonts w:asciiTheme="minorHAnsi" w:hAnsiTheme="minorHAnsi"/>
        </w:rPr>
      </w:pPr>
    </w:p>
    <w:p w14:paraId="67E2741E" w14:textId="1D48613E" w:rsidR="009A5394" w:rsidRDefault="00886BE8" w:rsidP="00886BE8">
      <w:pPr>
        <w:widowControl w:val="0"/>
        <w:ind w:left="313" w:right="-5" w:hanging="313"/>
        <w:rPr>
          <w:rFonts w:asciiTheme="minorHAnsi" w:hAnsiTheme="minorHAnsi"/>
        </w:rPr>
      </w:pPr>
      <w:r>
        <w:rPr>
          <w:noProof/>
          <w:position w:val="-3"/>
        </w:rPr>
        <mc:AlternateContent>
          <mc:Choice Requires="wpg">
            <w:drawing>
              <wp:inline distT="0" distB="0" distL="0" distR="0" wp14:anchorId="0D13B700" wp14:editId="48603080">
                <wp:extent cx="135890" cy="135890"/>
                <wp:effectExtent l="0" t="0" r="0" b="0"/>
                <wp:docPr id="1069089482"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1850514264"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78DB4B82"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" filled="f" strokecolor="#000006" strokeweight=".25397mm">
                  <v:path arrowok="t"/>
                </v:rect>
                <w10:anchorlock/>
              </v:group>
            </w:pict>
          </mc:Fallback>
        </mc:AlternateContent>
      </w:r>
      <w:r>
        <w:rPr>
          <w:rFonts w:asciiTheme="minorHAnsi" w:hAnsiTheme="minorHAnsi"/>
        </w:rPr>
        <w:t xml:space="preserve"> </w:t>
      </w:r>
      <w:r w:rsidR="009A5394" w:rsidRPr="00C726E1">
        <w:rPr>
          <w:rFonts w:asciiTheme="minorHAnsi" w:hAnsiTheme="minorHAnsi"/>
        </w:rPr>
        <w:t>Evidenzia di versare in una causa di esclusione verificatasi prima della presentazione dell’offerta, ossia……………………………………………………………………………………</w:t>
      </w:r>
      <w:proofErr w:type="gramStart"/>
      <w:r w:rsidR="009A5394" w:rsidRPr="00C726E1">
        <w:rPr>
          <w:rFonts w:asciiTheme="minorHAnsi" w:hAnsiTheme="minorHAnsi"/>
        </w:rPr>
        <w:t>…….</w:t>
      </w:r>
      <w:proofErr w:type="gramEnd"/>
      <w:r w:rsidR="009A5394" w:rsidRPr="00C726E1">
        <w:rPr>
          <w:rFonts w:asciiTheme="minorHAnsi" w:hAnsiTheme="minorHAnsi"/>
        </w:rPr>
        <w:t>.e pertanto comunica e comprova con la documentazione allegata di aver adottato le seguenti misure di self-cleaning:……………………………………………………………………………………………………..</w:t>
      </w:r>
    </w:p>
    <w:p w14:paraId="7F75BC6F" w14:textId="77777777" w:rsidR="00886BE8" w:rsidRPr="00C726E1" w:rsidRDefault="00886BE8" w:rsidP="009A5394">
      <w:pPr>
        <w:rPr>
          <w:rFonts w:asciiTheme="minorHAnsi" w:hAnsiTheme="minorHAnsi"/>
        </w:rPr>
      </w:pPr>
    </w:p>
    <w:p w14:paraId="758D9529" w14:textId="77777777" w:rsidR="009A5394" w:rsidRPr="00886BE8" w:rsidRDefault="009A5394" w:rsidP="009A5394">
      <w:pPr>
        <w:rPr>
          <w:rFonts w:asciiTheme="minorHAnsi" w:hAnsiTheme="minorHAnsi"/>
          <w:b/>
          <w:bCs/>
        </w:rPr>
      </w:pPr>
      <w:r w:rsidRPr="00886BE8">
        <w:rPr>
          <w:rFonts w:asciiTheme="minorHAnsi" w:hAnsiTheme="minorHAnsi"/>
          <w:b/>
          <w:bCs/>
        </w:rPr>
        <w:t xml:space="preserve">Ovvero </w:t>
      </w:r>
    </w:p>
    <w:p w14:paraId="1B36A4EF" w14:textId="77777777" w:rsidR="00886BE8" w:rsidRPr="00C726E1" w:rsidRDefault="00886BE8" w:rsidP="009A5394">
      <w:pPr>
        <w:rPr>
          <w:rFonts w:asciiTheme="minorHAnsi" w:hAnsiTheme="minorHAnsi"/>
        </w:rPr>
      </w:pPr>
    </w:p>
    <w:p w14:paraId="53A0462C" w14:textId="73CF40D8" w:rsidR="009A5394" w:rsidRPr="00C726E1" w:rsidRDefault="00886BE8" w:rsidP="00886BE8">
      <w:pPr>
        <w:widowControl w:val="0"/>
        <w:ind w:left="313" w:right="-5" w:hanging="313"/>
        <w:rPr>
          <w:rFonts w:asciiTheme="minorHAnsi" w:hAnsiTheme="minorHAnsi"/>
        </w:rPr>
      </w:pPr>
      <w:r>
        <w:rPr>
          <w:noProof/>
          <w:position w:val="-3"/>
        </w:rPr>
        <mc:AlternateContent>
          <mc:Choice Requires="wpg">
            <w:drawing>
              <wp:inline distT="0" distB="0" distL="0" distR="0" wp14:anchorId="0514F650" wp14:editId="103A100A">
                <wp:extent cx="135890" cy="135890"/>
                <wp:effectExtent l="0" t="0" r="0" b="0"/>
                <wp:docPr id="299328484"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1273176143"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77A8D12E"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" filled="f" strokecolor="#000006" strokeweight=".25397mm">
                  <v:path arrowok="t"/>
                </v:rect>
                <w10:anchorlock/>
              </v:group>
            </w:pict>
          </mc:Fallback>
        </mc:AlternateContent>
      </w:r>
      <w:r>
        <w:rPr>
          <w:rFonts w:asciiTheme="minorHAnsi" w:hAnsiTheme="minorHAnsi"/>
        </w:rPr>
        <w:t xml:space="preserve"> </w:t>
      </w:r>
      <w:r w:rsidR="009A5394" w:rsidRPr="00C726E1">
        <w:rPr>
          <w:rFonts w:asciiTheme="minorHAnsi" w:hAnsiTheme="minorHAnsi"/>
        </w:rPr>
        <w:t>non essendo possibile adottare le misure di self-cleaning prima della presentazione dell’offerta, in quanto…………………………………………………………………………………………</w:t>
      </w:r>
      <w:proofErr w:type="gramStart"/>
      <w:r w:rsidR="009A5394" w:rsidRPr="00C726E1">
        <w:rPr>
          <w:rFonts w:asciiTheme="minorHAnsi" w:hAnsiTheme="minorHAnsi"/>
        </w:rPr>
        <w:t>…….</w:t>
      </w:r>
      <w:proofErr w:type="gramEnd"/>
      <w:r w:rsidR="009A5394" w:rsidRPr="00C726E1">
        <w:rPr>
          <w:rFonts w:asciiTheme="minorHAnsi" w:hAnsiTheme="minorHAnsi"/>
        </w:rPr>
        <w:t>.si comprova tale impossibilità con la seguente documentazione impegnandosi espressamente ad adottare idonee misure correttive entro il termine di conclusione della procedura comunicandole tempestivamente alla stazione appaltante;</w:t>
      </w:r>
    </w:p>
    <w:p w14:paraId="46B0DEA0" w14:textId="77777777" w:rsidR="009A5394" w:rsidRPr="00C726E1" w:rsidRDefault="009A5394" w:rsidP="009A5394">
      <w:pPr>
        <w:rPr>
          <w:rFonts w:asciiTheme="minorHAnsi" w:hAnsiTheme="minorHAnsi"/>
        </w:rPr>
      </w:pPr>
    </w:p>
    <w:p w14:paraId="0A597566" w14:textId="77777777" w:rsidR="009A5394" w:rsidRPr="00C726E1" w:rsidRDefault="009A5394" w:rsidP="009A5394">
      <w:pPr>
        <w:rPr>
          <w:rFonts w:asciiTheme="minorHAnsi" w:hAnsiTheme="minorHAnsi"/>
        </w:rPr>
      </w:pPr>
    </w:p>
    <w:p w14:paraId="24F9724B" w14:textId="09DB69FD" w:rsidR="009A5394" w:rsidRPr="00C726E1" w:rsidRDefault="00886BE8" w:rsidP="00886BE8">
      <w:pPr>
        <w:widowControl w:val="0"/>
        <w:ind w:left="313" w:right="-5" w:hanging="313"/>
        <w:rPr>
          <w:rFonts w:asciiTheme="minorHAnsi" w:hAnsiTheme="minorHAnsi"/>
        </w:rPr>
      </w:pPr>
      <w:r>
        <w:rPr>
          <w:noProof/>
          <w:position w:val="-3"/>
        </w:rPr>
        <mc:AlternateContent>
          <mc:Choice Requires="wpg">
            <w:drawing>
              <wp:inline distT="0" distB="0" distL="0" distR="0" wp14:anchorId="5B899B06" wp14:editId="490D0F2B">
                <wp:extent cx="135890" cy="135890"/>
                <wp:effectExtent l="0" t="0" r="0" b="0"/>
                <wp:docPr id="932299397"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1088749325"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21610725"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" filled="f" strokecolor="#000006" strokeweight=".25397mm">
                  <v:path arrowok="t"/>
                </v:rect>
                <w10:anchorlock/>
              </v:group>
            </w:pict>
          </mc:Fallback>
        </mc:AlternateContent>
      </w:r>
      <w:r>
        <w:rPr>
          <w:rFonts w:asciiTheme="minorHAnsi" w:hAnsiTheme="minorHAnsi"/>
        </w:rPr>
        <w:t xml:space="preserve"> q</w:t>
      </w:r>
      <w:r w:rsidR="009A5394" w:rsidRPr="00C726E1">
        <w:rPr>
          <w:rFonts w:asciiTheme="minorHAnsi" w:hAnsiTheme="minorHAnsi"/>
        </w:rPr>
        <w:t xml:space="preserve">ualora la causa di esclusione si verificasse </w:t>
      </w:r>
      <w:r w:rsidR="009A5394" w:rsidRPr="00C726E1">
        <w:rPr>
          <w:rFonts w:asciiTheme="minorHAnsi" w:hAnsiTheme="minorHAnsi"/>
          <w:b/>
          <w:bCs/>
        </w:rPr>
        <w:t>dopo la presentazione dell’offerta</w:t>
      </w:r>
      <w:r w:rsidR="009A5394" w:rsidRPr="00C726E1">
        <w:rPr>
          <w:rFonts w:asciiTheme="minorHAnsi" w:hAnsiTheme="minorHAnsi"/>
        </w:rPr>
        <w:t xml:space="preserve"> si impegna espressamente all’adozione delle opportune misure correttive, comunicandole tempestivamente alla stazione appaltante.</w:t>
      </w:r>
    </w:p>
    <w:p w14:paraId="10A26F7B" w14:textId="77777777" w:rsidR="009A5394" w:rsidRPr="00C726E1" w:rsidRDefault="009A5394" w:rsidP="009A5394">
      <w:pPr>
        <w:rPr>
          <w:rFonts w:asciiTheme="minorHAnsi" w:hAnsiTheme="minorHAnsi"/>
        </w:rPr>
      </w:pPr>
    </w:p>
    <w:p w14:paraId="429B790E" w14:textId="77777777" w:rsidR="009A5394" w:rsidRPr="00C726E1" w:rsidRDefault="009A5394" w:rsidP="009A5394">
      <w:pPr>
        <w:rPr>
          <w:rFonts w:asciiTheme="minorHAnsi" w:hAnsiTheme="minorHAnsi"/>
        </w:rPr>
      </w:pPr>
    </w:p>
    <w:p w14:paraId="617FF0D7" w14:textId="77777777" w:rsidR="009A5394" w:rsidRPr="00C726E1" w:rsidRDefault="009A5394" w:rsidP="009A5394">
      <w:pPr>
        <w:ind w:left="284" w:hanging="284"/>
        <w:rPr>
          <w:rFonts w:asciiTheme="minorHAnsi" w:hAnsi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18"/>
      </w:tblGrid>
      <w:tr w:rsidR="009A5394" w:rsidRPr="00C726E1" w14:paraId="3F09D7F2" w14:textId="77777777" w:rsidTr="00752E6A">
        <w:tc>
          <w:tcPr>
            <w:tcW w:w="5000" w:type="pct"/>
            <w:shd w:val="clear" w:color="auto" w:fill="auto"/>
          </w:tcPr>
          <w:p w14:paraId="04475162" w14:textId="77777777" w:rsidR="009A5394" w:rsidRPr="00C726E1" w:rsidRDefault="009A5394" w:rsidP="00752E6A">
            <w:pPr>
              <w:widowControl w:val="0"/>
              <w:ind w:left="454" w:hanging="454"/>
              <w:jc w:val="center"/>
              <w:rPr>
                <w:rFonts w:asciiTheme="minorHAnsi" w:hAnsiTheme="minorHAnsi"/>
                <w:b/>
                <w:bCs/>
              </w:rPr>
            </w:pPr>
            <w:bookmarkStart w:id="4" w:name="_Hlk137645324"/>
            <w:r w:rsidRPr="00C726E1">
              <w:rPr>
                <w:rFonts w:asciiTheme="minorHAnsi" w:hAnsiTheme="minorHAnsi"/>
                <w:b/>
                <w:bCs/>
                <w:spacing w:val="-4"/>
              </w:rPr>
              <w:t>E. REQUISITI DI ORDINE SPECIALE:</w:t>
            </w:r>
          </w:p>
        </w:tc>
      </w:tr>
      <w:bookmarkEnd w:id="4"/>
    </w:tbl>
    <w:p w14:paraId="77AE335B" w14:textId="77777777" w:rsidR="009A5394" w:rsidRPr="00C726E1" w:rsidRDefault="009A5394" w:rsidP="009A5394">
      <w:pPr>
        <w:widowControl w:val="0"/>
        <w:autoSpaceDE w:val="0"/>
        <w:autoSpaceDN w:val="0"/>
        <w:spacing w:before="11"/>
        <w:rPr>
          <w:rFonts w:asciiTheme="minorHAnsi" w:hAnsiTheme="minorHAnsi"/>
          <w:lang w:bidi="it-IT"/>
        </w:rPr>
      </w:pPr>
    </w:p>
    <w:p w14:paraId="70F51F18" w14:textId="77777777" w:rsidR="009A5394" w:rsidRDefault="009A5394" w:rsidP="009A5394">
      <w:pPr>
        <w:widowControl w:val="0"/>
        <w:autoSpaceDE w:val="0"/>
        <w:autoSpaceDN w:val="0"/>
        <w:spacing w:before="11"/>
        <w:rPr>
          <w:rFonts w:asciiTheme="minorHAnsi" w:hAnsiTheme="minorHAnsi"/>
          <w:lang w:bidi="it-IT"/>
        </w:rPr>
      </w:pPr>
      <w:r w:rsidRPr="00C726E1">
        <w:rPr>
          <w:rFonts w:asciiTheme="minorHAnsi" w:hAnsiTheme="minorHAnsi"/>
          <w:lang w:bidi="it-IT"/>
        </w:rPr>
        <w:t>NB: Ai sensi dell’articolo 1 comma 2 dell’Allegato II.12 “l'attestazione di qualificazione rilasciata a norma del presente allegato costituisce condizione necessaria e sufficiente per la dimostrazione dell'esistenza dei requisiti di capacità tecnica e finanziaria ai fini dell'affidamento di lavori pubblici”</w:t>
      </w:r>
    </w:p>
    <w:p w14:paraId="6B5F0B87" w14:textId="77777777" w:rsidR="00EE00DD" w:rsidRPr="00C726E1" w:rsidRDefault="00EE00DD" w:rsidP="009A5394">
      <w:pPr>
        <w:widowControl w:val="0"/>
        <w:autoSpaceDE w:val="0"/>
        <w:autoSpaceDN w:val="0"/>
        <w:spacing w:before="11"/>
        <w:rPr>
          <w:rFonts w:asciiTheme="minorHAnsi" w:hAnsiTheme="minorHAnsi"/>
          <w:b/>
        </w:rPr>
      </w:pPr>
    </w:p>
    <w:p w14:paraId="06B6D16F" w14:textId="55EF3F8D" w:rsidR="009A5394" w:rsidRDefault="009A5394" w:rsidP="009A5394">
      <w:pPr>
        <w:widowControl w:val="0"/>
        <w:tabs>
          <w:tab w:val="left" w:pos="1068"/>
        </w:tabs>
        <w:spacing w:before="120" w:after="120"/>
        <w:jc w:val="center"/>
        <w:rPr>
          <w:rFonts w:asciiTheme="minorHAnsi" w:hAnsiTheme="minorHAnsi"/>
          <w:b/>
        </w:rPr>
      </w:pPr>
      <w:r w:rsidRPr="00C726E1">
        <w:rPr>
          <w:rFonts w:asciiTheme="minorHAnsi" w:hAnsiTheme="minorHAnsi"/>
          <w:b/>
        </w:rPr>
        <w:lastRenderedPageBreak/>
        <w:t>DICHIARA</w:t>
      </w:r>
    </w:p>
    <w:p w14:paraId="07308980" w14:textId="77777777" w:rsidR="00EE00DD" w:rsidRPr="00C726E1" w:rsidRDefault="00EE00DD" w:rsidP="009A5394">
      <w:pPr>
        <w:widowControl w:val="0"/>
        <w:tabs>
          <w:tab w:val="left" w:pos="1068"/>
        </w:tabs>
        <w:spacing w:before="120" w:after="120"/>
        <w:jc w:val="center"/>
        <w:rPr>
          <w:rFonts w:asciiTheme="minorHAnsi" w:hAnsiTheme="minorHAnsi"/>
          <w:b/>
        </w:rPr>
      </w:pPr>
    </w:p>
    <w:tbl>
      <w:tblPr>
        <w:tblW w:w="0" w:type="auto"/>
        <w:tblLook w:val="04A0" w:firstRow="1" w:lastRow="0" w:firstColumn="1" w:lastColumn="0" w:noHBand="0" w:noVBand="1"/>
      </w:tblPr>
      <w:tblGrid>
        <w:gridCol w:w="10028"/>
      </w:tblGrid>
      <w:tr w:rsidR="008B1F41" w:rsidRPr="00C726E1" w14:paraId="2752D6FA" w14:textId="77777777" w:rsidTr="002F3A89">
        <w:tc>
          <w:tcPr>
            <w:tcW w:w="10062" w:type="dxa"/>
            <w:shd w:val="clear" w:color="auto" w:fill="auto"/>
          </w:tcPr>
          <w:p w14:paraId="6C0D862A" w14:textId="77777777" w:rsidR="008B1F41" w:rsidRPr="00886BE8" w:rsidRDefault="008B1F41" w:rsidP="002F3A89">
            <w:pPr>
              <w:widowControl w:val="0"/>
              <w:tabs>
                <w:tab w:val="left" w:pos="1068"/>
              </w:tabs>
              <w:rPr>
                <w:rFonts w:asciiTheme="minorHAnsi" w:hAnsiTheme="minorHAnsi"/>
                <w:b/>
              </w:rPr>
            </w:pPr>
            <w:r w:rsidRPr="00886BE8">
              <w:rPr>
                <w:rFonts w:asciiTheme="minorHAnsi" w:hAnsiTheme="minorHAnsi"/>
                <w:b/>
              </w:rPr>
              <w:t>1.</w:t>
            </w:r>
          </w:p>
          <w:p w14:paraId="5DE0DFAF" w14:textId="77777777" w:rsidR="008B1F41" w:rsidRPr="00C726E1" w:rsidRDefault="008B1F41" w:rsidP="002F3A89">
            <w:pPr>
              <w:widowControl w:val="0"/>
              <w:tabs>
                <w:tab w:val="left" w:pos="1068"/>
              </w:tabs>
              <w:rPr>
                <w:rFonts w:asciiTheme="minorHAnsi" w:hAnsiTheme="minorHAnsi"/>
                <w:bCs/>
              </w:rPr>
            </w:pPr>
            <w:r w:rsidRPr="00C726E1">
              <w:rPr>
                <w:rFonts w:asciiTheme="minorHAnsi" w:hAnsiTheme="minorHAnsi"/>
                <w:bCs/>
              </w:rPr>
              <w:t>che i requisiti di capacità tecnico-professionale richiesti dall’avviso e dalla lettera-invito sono posseduti da questo operatore economico, e pertanto dichiara:</w:t>
            </w:r>
          </w:p>
          <w:p w14:paraId="6D3E13F5" w14:textId="77777777" w:rsidR="008B1F41" w:rsidRPr="00C726E1" w:rsidRDefault="008B1F41" w:rsidP="002F3A89">
            <w:pPr>
              <w:widowControl w:val="0"/>
              <w:tabs>
                <w:tab w:val="left" w:pos="1068"/>
              </w:tabs>
              <w:rPr>
                <w:rFonts w:asciiTheme="minorHAnsi" w:hAnsiTheme="minorHAnsi"/>
                <w:bCs/>
              </w:rPr>
            </w:pPr>
          </w:p>
          <w:p w14:paraId="62131E01" w14:textId="22DE4DF7" w:rsidR="008B1F41" w:rsidRPr="008B1F41" w:rsidRDefault="008B1F41" w:rsidP="00C634FF">
            <w:pPr>
              <w:pStyle w:val="Paragrafoelenco"/>
              <w:widowControl w:val="0"/>
              <w:numPr>
                <w:ilvl w:val="0"/>
                <w:numId w:val="11"/>
              </w:numPr>
              <w:spacing w:after="120"/>
              <w:ind w:right="141"/>
              <w:rPr>
                <w:rFonts w:asciiTheme="minorHAnsi" w:hAnsiTheme="minorHAnsi"/>
                <w:bCs/>
              </w:rPr>
            </w:pPr>
            <w:r w:rsidRPr="008B1F41">
              <w:rPr>
                <w:rFonts w:asciiTheme="minorHAnsi" w:hAnsiTheme="minorHAnsi"/>
                <w:bCs/>
              </w:rPr>
              <w:t>di essere in possesso di attestazione S.O.A. di cui all’Allegato II.12 del D. Lgs 36/2023 (ex articolo 84 D. Lgs.50/2016) in corso di validità che viene allegata in copia che si dichiara conforme all’originale ai sensi dell’articolo 19 del D.P.R. 445/2000:</w:t>
            </w:r>
          </w:p>
          <w:p w14:paraId="23CA4C50" w14:textId="77777777" w:rsidR="008B1F41" w:rsidRPr="008B1F41" w:rsidRDefault="008B1F41" w:rsidP="008B1F41">
            <w:pPr>
              <w:widowControl w:val="0"/>
              <w:spacing w:after="120"/>
              <w:rPr>
                <w:rFonts w:asciiTheme="minorHAnsi" w:hAnsiTheme="minorHAnsi"/>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55"/>
              <w:gridCol w:w="1295"/>
              <w:gridCol w:w="779"/>
              <w:gridCol w:w="2073"/>
              <w:gridCol w:w="796"/>
              <w:gridCol w:w="1118"/>
              <w:gridCol w:w="1114"/>
              <w:gridCol w:w="1277"/>
            </w:tblGrid>
            <w:tr w:rsidR="008B1F41" w:rsidRPr="00C726E1" w14:paraId="396470B1" w14:textId="77777777" w:rsidTr="002F3A89">
              <w:trPr>
                <w:cantSplit/>
              </w:trPr>
              <w:tc>
                <w:tcPr>
                  <w:tcW w:w="1351" w:type="pct"/>
                  <w:gridSpan w:val="2"/>
                  <w:tcBorders>
                    <w:top w:val="nil"/>
                    <w:left w:val="nil"/>
                    <w:bottom w:val="nil"/>
                    <w:right w:val="nil"/>
                  </w:tcBorders>
                </w:tcPr>
                <w:p w14:paraId="1272EF0C" w14:textId="77777777" w:rsidR="008B1F41" w:rsidRPr="00C726E1" w:rsidRDefault="008B1F41" w:rsidP="002F3A89">
                  <w:pPr>
                    <w:spacing w:after="160" w:line="259" w:lineRule="auto"/>
                    <w:rPr>
                      <w:rFonts w:asciiTheme="minorHAnsi" w:eastAsia="Calibri" w:hAnsiTheme="minorHAnsi"/>
                      <w:bCs/>
                    </w:rPr>
                  </w:pPr>
                  <w:r w:rsidRPr="00C726E1">
                    <w:rPr>
                      <w:rFonts w:asciiTheme="minorHAnsi" w:eastAsia="Calibri" w:hAnsiTheme="minorHAnsi"/>
                      <w:bCs/>
                    </w:rPr>
                    <w:t>denominazione S.O.A.:</w:t>
                  </w:r>
                </w:p>
              </w:tc>
              <w:tc>
                <w:tcPr>
                  <w:tcW w:w="1860" w:type="pct"/>
                  <w:gridSpan w:val="3"/>
                  <w:tcBorders>
                    <w:top w:val="nil"/>
                    <w:left w:val="nil"/>
                    <w:bottom w:val="single" w:sz="4" w:space="0" w:color="auto"/>
                    <w:right w:val="nil"/>
                  </w:tcBorders>
                </w:tcPr>
                <w:p w14:paraId="5E495B4D" w14:textId="77777777" w:rsidR="008B1F41" w:rsidRPr="00C726E1" w:rsidRDefault="008B1F41" w:rsidP="002F3A89">
                  <w:pPr>
                    <w:spacing w:after="160" w:line="259" w:lineRule="auto"/>
                    <w:rPr>
                      <w:rFonts w:asciiTheme="minorHAnsi" w:eastAsia="Calibri" w:hAnsiTheme="minorHAnsi"/>
                      <w:bCs/>
                    </w:rPr>
                  </w:pPr>
                </w:p>
              </w:tc>
              <w:tc>
                <w:tcPr>
                  <w:tcW w:w="1138" w:type="pct"/>
                  <w:gridSpan w:val="2"/>
                  <w:tcBorders>
                    <w:top w:val="nil"/>
                    <w:left w:val="nil"/>
                    <w:bottom w:val="nil"/>
                    <w:right w:val="single" w:sz="4" w:space="0" w:color="auto"/>
                  </w:tcBorders>
                </w:tcPr>
                <w:p w14:paraId="3F407ECD" w14:textId="77777777" w:rsidR="008B1F41" w:rsidRPr="00C726E1" w:rsidRDefault="008B1F41" w:rsidP="002F3A89">
                  <w:pPr>
                    <w:spacing w:after="160" w:line="259" w:lineRule="auto"/>
                    <w:rPr>
                      <w:rFonts w:asciiTheme="minorHAnsi" w:eastAsia="Calibri" w:hAnsiTheme="minorHAnsi"/>
                      <w:bCs/>
                    </w:rPr>
                  </w:pPr>
                  <w:r w:rsidRPr="00C726E1">
                    <w:rPr>
                      <w:rFonts w:asciiTheme="minorHAnsi" w:eastAsia="Calibri" w:hAnsiTheme="minorHAnsi"/>
                      <w:bCs/>
                    </w:rPr>
                    <w:t xml:space="preserve">attestazione </w:t>
                  </w:r>
                  <w:proofErr w:type="spellStart"/>
                  <w:r w:rsidRPr="00C726E1">
                    <w:rPr>
                      <w:rFonts w:asciiTheme="minorHAnsi" w:eastAsia="Calibri" w:hAnsiTheme="minorHAnsi"/>
                      <w:bCs/>
                    </w:rPr>
                    <w:t>num</w:t>
                  </w:r>
                  <w:proofErr w:type="spellEnd"/>
                  <w:r w:rsidRPr="00C726E1">
                    <w:rPr>
                      <w:rFonts w:asciiTheme="minorHAnsi" w:eastAsia="Calibri" w:hAnsiTheme="minorHAnsi"/>
                      <w:bCs/>
                    </w:rPr>
                    <w:t>.:</w:t>
                  </w:r>
                </w:p>
              </w:tc>
              <w:tc>
                <w:tcPr>
                  <w:tcW w:w="650" w:type="pct"/>
                  <w:tcBorders>
                    <w:top w:val="nil"/>
                    <w:left w:val="single" w:sz="4" w:space="0" w:color="auto"/>
                    <w:bottom w:val="single" w:sz="4" w:space="0" w:color="auto"/>
                    <w:right w:val="single" w:sz="4" w:space="0" w:color="auto"/>
                  </w:tcBorders>
                </w:tcPr>
                <w:p w14:paraId="284D528B" w14:textId="77777777" w:rsidR="008B1F41" w:rsidRPr="00C726E1" w:rsidRDefault="008B1F41" w:rsidP="002F3A89">
                  <w:pPr>
                    <w:spacing w:after="160" w:line="259" w:lineRule="auto"/>
                    <w:rPr>
                      <w:rFonts w:asciiTheme="minorHAnsi" w:eastAsia="Calibri" w:hAnsiTheme="minorHAnsi"/>
                      <w:bCs/>
                    </w:rPr>
                  </w:pPr>
                </w:p>
              </w:tc>
            </w:tr>
            <w:tr w:rsidR="008B1F41" w:rsidRPr="00C726E1" w14:paraId="18AA558D" w14:textId="77777777" w:rsidTr="002F3A89">
              <w:tblPrEx>
                <w:tblLook w:val="04A0" w:firstRow="1" w:lastRow="0" w:firstColumn="1" w:lastColumn="0" w:noHBand="0" w:noVBand="1"/>
              </w:tblPrEx>
              <w:trPr>
                <w:cantSplit/>
                <w:trHeight w:val="20"/>
              </w:trPr>
              <w:tc>
                <w:tcPr>
                  <w:tcW w:w="5000" w:type="pct"/>
                  <w:gridSpan w:val="8"/>
                  <w:tcBorders>
                    <w:top w:val="nil"/>
                    <w:left w:val="nil"/>
                    <w:bottom w:val="nil"/>
                    <w:right w:val="nil"/>
                  </w:tcBorders>
                </w:tcPr>
                <w:p w14:paraId="5D441A1B" w14:textId="77777777" w:rsidR="008B1F41" w:rsidRPr="00C726E1" w:rsidRDefault="008B1F41" w:rsidP="002F3A89">
                  <w:pPr>
                    <w:spacing w:after="160" w:line="259" w:lineRule="auto"/>
                    <w:rPr>
                      <w:rFonts w:asciiTheme="minorHAnsi" w:eastAsia="Calibri" w:hAnsiTheme="minorHAnsi"/>
                      <w:bCs/>
                    </w:rPr>
                  </w:pPr>
                </w:p>
              </w:tc>
            </w:tr>
            <w:tr w:rsidR="008B1F41" w:rsidRPr="00C726E1" w14:paraId="56A57348" w14:textId="77777777" w:rsidTr="002F3A89">
              <w:tblPrEx>
                <w:tblLook w:val="04A0" w:firstRow="1" w:lastRow="0" w:firstColumn="1" w:lastColumn="0" w:noHBand="0" w:noVBand="1"/>
              </w:tblPrEx>
              <w:trPr>
                <w:cantSplit/>
              </w:trPr>
              <w:tc>
                <w:tcPr>
                  <w:tcW w:w="691" w:type="pct"/>
                  <w:tcBorders>
                    <w:top w:val="nil"/>
                    <w:left w:val="nil"/>
                    <w:bottom w:val="nil"/>
                    <w:right w:val="dotted" w:sz="4" w:space="0" w:color="auto"/>
                  </w:tcBorders>
                  <w:hideMark/>
                </w:tcPr>
                <w:p w14:paraId="59A0D099" w14:textId="77777777" w:rsidR="008B1F41" w:rsidRPr="00C726E1" w:rsidRDefault="008B1F41" w:rsidP="002F3A89">
                  <w:pPr>
                    <w:spacing w:after="160" w:line="259" w:lineRule="auto"/>
                    <w:rPr>
                      <w:rFonts w:asciiTheme="minorHAnsi" w:eastAsia="Calibri" w:hAnsiTheme="minorHAnsi"/>
                      <w:bCs/>
                    </w:rPr>
                  </w:pPr>
                  <w:r w:rsidRPr="00C726E1">
                    <w:rPr>
                      <w:rFonts w:asciiTheme="minorHAnsi" w:eastAsia="Calibri" w:hAnsiTheme="minorHAnsi"/>
                      <w:bCs/>
                    </w:rPr>
                    <w:t xml:space="preserve">rilasciata il </w:t>
                  </w:r>
                </w:p>
              </w:tc>
              <w:tc>
                <w:tcPr>
                  <w:tcW w:w="1057" w:type="pct"/>
                  <w:gridSpan w:val="2"/>
                  <w:tcBorders>
                    <w:top w:val="nil"/>
                    <w:left w:val="dotted" w:sz="4" w:space="0" w:color="auto"/>
                    <w:bottom w:val="dotted" w:sz="4" w:space="0" w:color="auto"/>
                    <w:right w:val="dotted" w:sz="4" w:space="0" w:color="auto"/>
                  </w:tcBorders>
                </w:tcPr>
                <w:p w14:paraId="096F5746" w14:textId="77777777" w:rsidR="008B1F41" w:rsidRPr="00C726E1" w:rsidRDefault="008B1F41" w:rsidP="002F3A89">
                  <w:pPr>
                    <w:spacing w:after="160" w:line="259" w:lineRule="auto"/>
                    <w:rPr>
                      <w:rFonts w:asciiTheme="minorHAnsi" w:eastAsia="Calibri" w:hAnsiTheme="minorHAnsi"/>
                      <w:bCs/>
                    </w:rPr>
                  </w:pPr>
                </w:p>
              </w:tc>
              <w:tc>
                <w:tcPr>
                  <w:tcW w:w="1057" w:type="pct"/>
                  <w:tcBorders>
                    <w:top w:val="nil"/>
                    <w:left w:val="dotted" w:sz="4" w:space="0" w:color="auto"/>
                    <w:bottom w:val="nil"/>
                    <w:right w:val="dotted" w:sz="4" w:space="0" w:color="auto"/>
                  </w:tcBorders>
                  <w:hideMark/>
                </w:tcPr>
                <w:p w14:paraId="0F73DC2B" w14:textId="77777777" w:rsidR="008B1F41" w:rsidRPr="00C726E1" w:rsidRDefault="008B1F41" w:rsidP="002F3A89">
                  <w:pPr>
                    <w:spacing w:after="160" w:line="259" w:lineRule="auto"/>
                    <w:rPr>
                      <w:rFonts w:asciiTheme="minorHAnsi" w:eastAsia="Calibri" w:hAnsiTheme="minorHAnsi"/>
                      <w:bCs/>
                    </w:rPr>
                  </w:pPr>
                  <w:r w:rsidRPr="00C726E1">
                    <w:rPr>
                      <w:rFonts w:asciiTheme="minorHAnsi" w:eastAsia="Calibri" w:hAnsiTheme="minorHAnsi"/>
                      <w:bCs/>
                    </w:rPr>
                    <w:t>con scadenza il</w:t>
                  </w:r>
                </w:p>
              </w:tc>
              <w:tc>
                <w:tcPr>
                  <w:tcW w:w="976" w:type="pct"/>
                  <w:gridSpan w:val="2"/>
                  <w:tcBorders>
                    <w:top w:val="nil"/>
                    <w:left w:val="dotted" w:sz="4" w:space="0" w:color="auto"/>
                    <w:bottom w:val="dotted" w:sz="4" w:space="0" w:color="auto"/>
                    <w:right w:val="dotted" w:sz="4" w:space="0" w:color="auto"/>
                  </w:tcBorders>
                </w:tcPr>
                <w:p w14:paraId="6AD218E3" w14:textId="77777777" w:rsidR="008B1F41" w:rsidRPr="00C726E1" w:rsidRDefault="008B1F41" w:rsidP="002F3A89">
                  <w:pPr>
                    <w:spacing w:after="160" w:line="259" w:lineRule="auto"/>
                    <w:rPr>
                      <w:rFonts w:asciiTheme="minorHAnsi" w:eastAsia="Calibri" w:hAnsiTheme="minorHAnsi"/>
                      <w:bCs/>
                    </w:rPr>
                  </w:pPr>
                </w:p>
              </w:tc>
              <w:tc>
                <w:tcPr>
                  <w:tcW w:w="1219" w:type="pct"/>
                  <w:gridSpan w:val="2"/>
                  <w:tcBorders>
                    <w:top w:val="nil"/>
                    <w:left w:val="dotted" w:sz="4" w:space="0" w:color="auto"/>
                    <w:bottom w:val="nil"/>
                    <w:right w:val="nil"/>
                  </w:tcBorders>
                </w:tcPr>
                <w:p w14:paraId="1911B04F" w14:textId="77777777" w:rsidR="008B1F41" w:rsidRPr="00C726E1" w:rsidRDefault="008B1F41" w:rsidP="002F3A89">
                  <w:pPr>
                    <w:spacing w:after="160" w:line="259" w:lineRule="auto"/>
                    <w:rPr>
                      <w:rFonts w:asciiTheme="minorHAnsi" w:eastAsia="Calibri" w:hAnsiTheme="minorHAnsi"/>
                      <w:bCs/>
                    </w:rPr>
                  </w:pPr>
                </w:p>
              </w:tc>
            </w:tr>
          </w:tbl>
          <w:p w14:paraId="24446DEB" w14:textId="58347ECE" w:rsidR="008B1F41" w:rsidRPr="00C726E1" w:rsidRDefault="008B1F41" w:rsidP="002F3A89">
            <w:pPr>
              <w:spacing w:after="160" w:line="259" w:lineRule="auto"/>
              <w:rPr>
                <w:rFonts w:asciiTheme="minorHAnsi" w:eastAsia="Calibri" w:hAnsiTheme="minorHAnsi"/>
                <w:bCs/>
              </w:rPr>
            </w:pPr>
            <w:r w:rsidRPr="00C726E1">
              <w:rPr>
                <w:rFonts w:asciiTheme="minorHAnsi" w:eastAsia="Calibri" w:hAnsiTheme="minorHAnsi"/>
                <w:bCs/>
              </w:rPr>
              <w:t>per le seguenti categorie e classifiche (</w:t>
            </w:r>
            <w:r w:rsidRPr="00C726E1">
              <w:rPr>
                <w:rFonts w:asciiTheme="minorHAnsi" w:eastAsia="Calibri" w:hAnsiTheme="minorHAnsi"/>
                <w:b/>
              </w:rPr>
              <w:t>NB: sono richieste attestazioni SOA in categoria O</w:t>
            </w:r>
            <w:r w:rsidR="00C91A7B">
              <w:rPr>
                <w:rFonts w:asciiTheme="minorHAnsi" w:eastAsia="Calibri" w:hAnsiTheme="minorHAnsi"/>
                <w:b/>
              </w:rPr>
              <w:t>G2</w:t>
            </w:r>
            <w:r w:rsidRPr="00C726E1">
              <w:rPr>
                <w:rFonts w:asciiTheme="minorHAnsi" w:eastAsia="Calibri" w:hAnsiTheme="minorHAnsi"/>
                <w:b/>
              </w:rPr>
              <w:t xml:space="preserve"> in cl. I</w:t>
            </w:r>
            <w:r w:rsidR="00C91A7B">
              <w:rPr>
                <w:rFonts w:asciiTheme="minorHAnsi" w:eastAsia="Calibri" w:hAnsiTheme="minorHAnsi"/>
                <w:b/>
              </w:rPr>
              <w:t xml:space="preserve">II </w:t>
            </w:r>
            <w:r>
              <w:rPr>
                <w:rFonts w:asciiTheme="minorHAnsi" w:eastAsia="Calibri" w:hAnsiTheme="minorHAnsi"/>
                <w:b/>
              </w:rPr>
              <w:t xml:space="preserve">prevalente </w:t>
            </w:r>
            <w:r w:rsidRPr="00C726E1">
              <w:rPr>
                <w:rFonts w:asciiTheme="minorHAnsi" w:eastAsia="Calibri" w:hAnsiTheme="minorHAnsi"/>
                <w:b/>
              </w:rPr>
              <w:t xml:space="preserve">– </w:t>
            </w:r>
            <w:r>
              <w:rPr>
                <w:rFonts w:asciiTheme="minorHAnsi" w:eastAsia="Calibri" w:hAnsiTheme="minorHAnsi"/>
                <w:b/>
              </w:rPr>
              <w:t>OS</w:t>
            </w:r>
            <w:r w:rsidR="00C91A7B">
              <w:rPr>
                <w:rFonts w:asciiTheme="minorHAnsi" w:eastAsia="Calibri" w:hAnsiTheme="minorHAnsi"/>
                <w:b/>
              </w:rPr>
              <w:t>6 in cl. I e OS7</w:t>
            </w:r>
            <w:r>
              <w:rPr>
                <w:rFonts w:asciiTheme="minorHAnsi" w:eastAsia="Calibri" w:hAnsiTheme="minorHAnsi"/>
                <w:b/>
              </w:rPr>
              <w:t xml:space="preserve"> in cl. I scorporat</w:t>
            </w:r>
            <w:r w:rsidR="00C91A7B">
              <w:rPr>
                <w:rFonts w:asciiTheme="minorHAnsi" w:eastAsia="Calibri" w:hAnsiTheme="minorHAnsi"/>
                <w:b/>
              </w:rPr>
              <w:t>e</w:t>
            </w:r>
            <w:r w:rsidRPr="00C726E1">
              <w:rPr>
                <w:rFonts w:asciiTheme="minorHAnsi" w:eastAsia="Calibri" w:hAnsiTheme="minorHAnsi"/>
                <w:b/>
              </w:rPr>
              <w:t>)</w:t>
            </w:r>
            <w:r w:rsidRPr="00C726E1">
              <w:rPr>
                <w:rFonts w:asciiTheme="minorHAnsi" w:eastAsia="Calibri" w:hAnsiTheme="minorHAnsi"/>
                <w:b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4"/>
              <w:gridCol w:w="876"/>
              <w:gridCol w:w="4485"/>
              <w:gridCol w:w="1162"/>
              <w:gridCol w:w="2730"/>
            </w:tblGrid>
            <w:tr w:rsidR="008B1F41" w:rsidRPr="00C726E1" w14:paraId="2F2F584D" w14:textId="77777777" w:rsidTr="00C91A7B">
              <w:trPr>
                <w:cantSplit/>
              </w:trPr>
              <w:tc>
                <w:tcPr>
                  <w:tcW w:w="282" w:type="pct"/>
                  <w:tcBorders>
                    <w:top w:val="nil"/>
                    <w:left w:val="nil"/>
                    <w:bottom w:val="nil"/>
                    <w:right w:val="single" w:sz="4" w:space="0" w:color="auto"/>
                  </w:tcBorders>
                  <w:vAlign w:val="center"/>
                </w:tcPr>
                <w:p w14:paraId="7039A543" w14:textId="77777777" w:rsidR="008B1F41" w:rsidRPr="00C726E1" w:rsidRDefault="008B1F41" w:rsidP="002F3A89">
                  <w:pPr>
                    <w:spacing w:after="160" w:line="259" w:lineRule="auto"/>
                    <w:jc w:val="center"/>
                    <w:rPr>
                      <w:rFonts w:asciiTheme="minorHAnsi" w:eastAsia="Calibri" w:hAnsiTheme="minorHAnsi"/>
                      <w:bCs/>
                      <w:i/>
                    </w:rPr>
                  </w:pPr>
                </w:p>
              </w:tc>
              <w:tc>
                <w:tcPr>
                  <w:tcW w:w="2733" w:type="pct"/>
                  <w:gridSpan w:val="2"/>
                  <w:tcBorders>
                    <w:top w:val="single" w:sz="4" w:space="0" w:color="auto"/>
                    <w:left w:val="single" w:sz="4" w:space="0" w:color="auto"/>
                    <w:bottom w:val="single" w:sz="4" w:space="0" w:color="auto"/>
                    <w:right w:val="single" w:sz="4" w:space="0" w:color="auto"/>
                  </w:tcBorders>
                  <w:vAlign w:val="center"/>
                </w:tcPr>
                <w:p w14:paraId="6E85F3D2" w14:textId="77777777" w:rsidR="008B1F41" w:rsidRPr="00C726E1" w:rsidRDefault="008B1F41" w:rsidP="002F3A89">
                  <w:pPr>
                    <w:spacing w:after="160" w:line="259" w:lineRule="auto"/>
                    <w:rPr>
                      <w:rFonts w:asciiTheme="minorHAnsi" w:eastAsia="Calibri" w:hAnsiTheme="minorHAnsi"/>
                      <w:bCs/>
                      <w:i/>
                    </w:rPr>
                  </w:pPr>
                  <w:r w:rsidRPr="00C726E1">
                    <w:rPr>
                      <w:rFonts w:asciiTheme="minorHAnsi" w:eastAsia="Calibri" w:hAnsiTheme="minorHAnsi"/>
                      <w:bCs/>
                      <w:i/>
                    </w:rPr>
                    <w:t>categoria</w:t>
                  </w:r>
                </w:p>
              </w:tc>
              <w:tc>
                <w:tcPr>
                  <w:tcW w:w="592" w:type="pct"/>
                  <w:tcBorders>
                    <w:top w:val="single" w:sz="4" w:space="0" w:color="auto"/>
                    <w:left w:val="single" w:sz="4" w:space="0" w:color="auto"/>
                    <w:bottom w:val="single" w:sz="4" w:space="0" w:color="auto"/>
                    <w:right w:val="single" w:sz="4" w:space="0" w:color="auto"/>
                  </w:tcBorders>
                  <w:vAlign w:val="center"/>
                </w:tcPr>
                <w:p w14:paraId="23E7C27E" w14:textId="77777777" w:rsidR="008B1F41" w:rsidRPr="00C726E1" w:rsidRDefault="008B1F41" w:rsidP="002F3A89">
                  <w:pPr>
                    <w:spacing w:after="160" w:line="259" w:lineRule="auto"/>
                    <w:rPr>
                      <w:rFonts w:asciiTheme="minorHAnsi" w:eastAsia="Calibri" w:hAnsiTheme="minorHAnsi"/>
                      <w:bCs/>
                      <w:i/>
                    </w:rPr>
                  </w:pPr>
                  <w:r w:rsidRPr="00C726E1">
                    <w:rPr>
                      <w:rFonts w:asciiTheme="minorHAnsi" w:eastAsia="Calibri" w:hAnsiTheme="minorHAnsi"/>
                      <w:bCs/>
                      <w:i/>
                    </w:rPr>
                    <w:t>Classifica</w:t>
                  </w:r>
                </w:p>
              </w:tc>
              <w:tc>
                <w:tcPr>
                  <w:tcW w:w="1392" w:type="pct"/>
                  <w:tcBorders>
                    <w:top w:val="single" w:sz="4" w:space="0" w:color="auto"/>
                    <w:left w:val="single" w:sz="4" w:space="0" w:color="auto"/>
                    <w:bottom w:val="single" w:sz="4" w:space="0" w:color="auto"/>
                    <w:right w:val="single" w:sz="4" w:space="0" w:color="auto"/>
                  </w:tcBorders>
                  <w:vAlign w:val="center"/>
                </w:tcPr>
                <w:p w14:paraId="0D1D115A" w14:textId="77777777" w:rsidR="008B1F41" w:rsidRPr="00C726E1" w:rsidRDefault="008B1F41" w:rsidP="002F3A89">
                  <w:pPr>
                    <w:spacing w:after="160" w:line="259" w:lineRule="auto"/>
                    <w:rPr>
                      <w:rFonts w:asciiTheme="minorHAnsi" w:eastAsia="Calibri" w:hAnsiTheme="minorHAnsi"/>
                      <w:bCs/>
                      <w:i/>
                    </w:rPr>
                  </w:pPr>
                  <w:r w:rsidRPr="00C726E1">
                    <w:rPr>
                      <w:rFonts w:asciiTheme="minorHAnsi" w:eastAsia="Calibri" w:hAnsiTheme="minorHAnsi"/>
                      <w:bCs/>
                      <w:i/>
                    </w:rPr>
                    <w:t>Pari a Euro</w:t>
                  </w:r>
                </w:p>
              </w:tc>
            </w:tr>
            <w:tr w:rsidR="008B1F41" w:rsidRPr="00C726E1" w14:paraId="7ABE1780" w14:textId="77777777" w:rsidTr="00C91A7B">
              <w:trPr>
                <w:cantSplit/>
                <w:trHeight w:val="624"/>
              </w:trPr>
              <w:tc>
                <w:tcPr>
                  <w:tcW w:w="282" w:type="pct"/>
                  <w:tcBorders>
                    <w:top w:val="nil"/>
                    <w:left w:val="nil"/>
                    <w:bottom w:val="nil"/>
                    <w:right w:val="dotted" w:sz="4" w:space="0" w:color="auto"/>
                  </w:tcBorders>
                  <w:vAlign w:val="center"/>
                </w:tcPr>
                <w:p w14:paraId="465B5B10" w14:textId="502A6BEE" w:rsidR="008B1F41" w:rsidRPr="00C726E1" w:rsidRDefault="00C91A7B" w:rsidP="002F3A89">
                  <w:pPr>
                    <w:spacing w:after="160" w:line="259" w:lineRule="auto"/>
                    <w:ind w:left="0"/>
                    <w:jc w:val="center"/>
                    <w:rPr>
                      <w:rFonts w:asciiTheme="minorHAnsi" w:eastAsia="Calibri" w:hAnsiTheme="minorHAnsi"/>
                      <w:bCs/>
                    </w:rPr>
                  </w:pPr>
                  <w:r>
                    <w:rPr>
                      <w:noProof/>
                      <w:position w:val="-3"/>
                    </w:rPr>
                    <mc:AlternateContent>
                      <mc:Choice Requires="wpg">
                        <w:drawing>
                          <wp:inline distT="0" distB="0" distL="0" distR="0" wp14:anchorId="067B731D" wp14:editId="48FBD75B">
                            <wp:extent cx="135890" cy="135890"/>
                            <wp:effectExtent l="0" t="0" r="0" b="0"/>
                            <wp:docPr id="314940797"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1164040054"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32603A9B"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" filled="f" strokecolor="#000006" strokeweight=".25397mm">
                              <v:path arrowok="t"/>
                            </v:rect>
                            <w10:anchorlock/>
                          </v:group>
                        </w:pict>
                      </mc:Fallback>
                    </mc:AlternateContent>
                  </w:r>
                </w:p>
              </w:tc>
              <w:tc>
                <w:tcPr>
                  <w:tcW w:w="447" w:type="pct"/>
                  <w:tcBorders>
                    <w:top w:val="single" w:sz="4" w:space="0" w:color="auto"/>
                    <w:left w:val="single" w:sz="4" w:space="0" w:color="auto"/>
                    <w:bottom w:val="dotted" w:sz="4" w:space="0" w:color="auto"/>
                    <w:right w:val="dotted" w:sz="4" w:space="0" w:color="auto"/>
                  </w:tcBorders>
                  <w:vAlign w:val="center"/>
                </w:tcPr>
                <w:p w14:paraId="39C14D87" w14:textId="77777777" w:rsidR="008B1F41" w:rsidRPr="00C726E1" w:rsidRDefault="008B1F41" w:rsidP="002F3A89">
                  <w:pPr>
                    <w:spacing w:after="160" w:line="259" w:lineRule="auto"/>
                    <w:rPr>
                      <w:rFonts w:asciiTheme="minorHAnsi" w:eastAsia="Calibri" w:hAnsiTheme="minorHAnsi"/>
                      <w:bCs/>
                    </w:rPr>
                  </w:pPr>
                  <w:r w:rsidRPr="00C726E1">
                    <w:rPr>
                      <w:rFonts w:asciiTheme="minorHAnsi" w:eastAsia="Calibri" w:hAnsiTheme="minorHAnsi"/>
                      <w:bCs/>
                    </w:rPr>
                    <w:t>O</w:t>
                  </w:r>
                </w:p>
              </w:tc>
              <w:tc>
                <w:tcPr>
                  <w:tcW w:w="2287" w:type="pct"/>
                  <w:tcBorders>
                    <w:top w:val="single" w:sz="4" w:space="0" w:color="auto"/>
                    <w:left w:val="dotted" w:sz="4" w:space="0" w:color="auto"/>
                    <w:bottom w:val="dotted" w:sz="4" w:space="0" w:color="auto"/>
                  </w:tcBorders>
                  <w:shd w:val="clear" w:color="auto" w:fill="auto"/>
                  <w:vAlign w:val="center"/>
                </w:tcPr>
                <w:p w14:paraId="47C81048" w14:textId="77777777" w:rsidR="008B1F41" w:rsidRPr="00C726E1" w:rsidRDefault="008B1F41" w:rsidP="002F3A89">
                  <w:pPr>
                    <w:spacing w:after="160" w:line="259" w:lineRule="auto"/>
                    <w:rPr>
                      <w:rFonts w:asciiTheme="minorHAnsi" w:eastAsia="Calibri" w:hAnsiTheme="minorHAnsi"/>
                      <w:bCs/>
                    </w:rPr>
                  </w:pPr>
                </w:p>
              </w:tc>
              <w:tc>
                <w:tcPr>
                  <w:tcW w:w="592" w:type="pct"/>
                  <w:tcBorders>
                    <w:top w:val="single" w:sz="4" w:space="0" w:color="auto"/>
                    <w:bottom w:val="dotted" w:sz="4" w:space="0" w:color="auto"/>
                  </w:tcBorders>
                  <w:vAlign w:val="center"/>
                </w:tcPr>
                <w:p w14:paraId="612564A2" w14:textId="77777777" w:rsidR="008B1F41" w:rsidRPr="00C726E1" w:rsidRDefault="008B1F41" w:rsidP="002F3A89">
                  <w:pPr>
                    <w:spacing w:after="160" w:line="259" w:lineRule="auto"/>
                    <w:rPr>
                      <w:rFonts w:asciiTheme="minorHAnsi" w:eastAsia="Calibri" w:hAnsiTheme="minorHAnsi"/>
                      <w:bCs/>
                    </w:rPr>
                  </w:pPr>
                </w:p>
              </w:tc>
              <w:tc>
                <w:tcPr>
                  <w:tcW w:w="1392" w:type="pct"/>
                  <w:tcBorders>
                    <w:top w:val="single" w:sz="4" w:space="0" w:color="auto"/>
                    <w:bottom w:val="dotted" w:sz="4" w:space="0" w:color="auto"/>
                  </w:tcBorders>
                  <w:vAlign w:val="center"/>
                </w:tcPr>
                <w:p w14:paraId="729289D1" w14:textId="77777777" w:rsidR="008B1F41" w:rsidRPr="00C726E1" w:rsidRDefault="008B1F41" w:rsidP="002F3A89">
                  <w:pPr>
                    <w:spacing w:after="160" w:line="259" w:lineRule="auto"/>
                    <w:rPr>
                      <w:rFonts w:asciiTheme="minorHAnsi" w:eastAsia="Calibri" w:hAnsiTheme="minorHAnsi"/>
                      <w:bCs/>
                    </w:rPr>
                  </w:pPr>
                </w:p>
              </w:tc>
            </w:tr>
            <w:tr w:rsidR="00C91A7B" w:rsidRPr="00C726E1" w14:paraId="68558D20" w14:textId="77777777" w:rsidTr="00C91A7B">
              <w:trPr>
                <w:cantSplit/>
                <w:trHeight w:val="624"/>
              </w:trPr>
              <w:tc>
                <w:tcPr>
                  <w:tcW w:w="282" w:type="pct"/>
                  <w:tcBorders>
                    <w:top w:val="nil"/>
                    <w:left w:val="nil"/>
                    <w:bottom w:val="nil"/>
                    <w:right w:val="dotted" w:sz="4" w:space="0" w:color="auto"/>
                  </w:tcBorders>
                  <w:vAlign w:val="center"/>
                </w:tcPr>
                <w:p w14:paraId="503B826A" w14:textId="0DD8233B" w:rsidR="00C91A7B" w:rsidRDefault="00C91A7B" w:rsidP="002F3A89">
                  <w:pPr>
                    <w:spacing w:after="160" w:line="259" w:lineRule="auto"/>
                    <w:ind w:left="0"/>
                    <w:jc w:val="center"/>
                    <w:rPr>
                      <w:noProof/>
                      <w:position w:val="-3"/>
                    </w:rPr>
                  </w:pPr>
                  <w:r>
                    <w:rPr>
                      <w:noProof/>
                      <w:position w:val="-3"/>
                    </w:rPr>
                    <mc:AlternateContent>
                      <mc:Choice Requires="wpg">
                        <w:drawing>
                          <wp:inline distT="0" distB="0" distL="0" distR="0" wp14:anchorId="37CC4E20" wp14:editId="33DDE43D">
                            <wp:extent cx="135890" cy="135890"/>
                            <wp:effectExtent l="0" t="0" r="0" b="0"/>
                            <wp:docPr id="193775697"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1679490644"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424BCE05"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" filled="f" strokecolor="#000006" strokeweight=".25397mm">
                              <v:path arrowok="t"/>
                            </v:rect>
                            <w10:anchorlock/>
                          </v:group>
                        </w:pict>
                      </mc:Fallback>
                    </mc:AlternateContent>
                  </w:r>
                </w:p>
              </w:tc>
              <w:tc>
                <w:tcPr>
                  <w:tcW w:w="447" w:type="pct"/>
                  <w:tcBorders>
                    <w:top w:val="dotted" w:sz="4" w:space="0" w:color="auto"/>
                    <w:left w:val="single" w:sz="4" w:space="0" w:color="auto"/>
                    <w:bottom w:val="dotted" w:sz="4" w:space="0" w:color="auto"/>
                    <w:right w:val="dotted" w:sz="4" w:space="0" w:color="auto"/>
                  </w:tcBorders>
                  <w:vAlign w:val="center"/>
                </w:tcPr>
                <w:p w14:paraId="1606ECC2" w14:textId="0DA90EAF" w:rsidR="00C91A7B" w:rsidRPr="00C726E1" w:rsidRDefault="00C91A7B" w:rsidP="002F3A89">
                  <w:pPr>
                    <w:spacing w:after="160" w:line="259" w:lineRule="auto"/>
                    <w:rPr>
                      <w:rFonts w:asciiTheme="minorHAnsi" w:eastAsia="Calibri" w:hAnsiTheme="minorHAnsi"/>
                      <w:bCs/>
                    </w:rPr>
                  </w:pPr>
                  <w:r w:rsidRPr="00C726E1">
                    <w:rPr>
                      <w:rFonts w:asciiTheme="minorHAnsi" w:eastAsia="Calibri" w:hAnsiTheme="minorHAnsi"/>
                      <w:bCs/>
                    </w:rPr>
                    <w:t>O</w:t>
                  </w:r>
                </w:p>
              </w:tc>
              <w:tc>
                <w:tcPr>
                  <w:tcW w:w="2287" w:type="pct"/>
                  <w:tcBorders>
                    <w:top w:val="dotted" w:sz="4" w:space="0" w:color="auto"/>
                    <w:left w:val="dotted" w:sz="4" w:space="0" w:color="auto"/>
                    <w:bottom w:val="dotted" w:sz="4" w:space="0" w:color="auto"/>
                  </w:tcBorders>
                  <w:shd w:val="clear" w:color="auto" w:fill="auto"/>
                  <w:vAlign w:val="center"/>
                </w:tcPr>
                <w:p w14:paraId="22B5968F" w14:textId="77777777" w:rsidR="00C91A7B" w:rsidRPr="00C726E1" w:rsidRDefault="00C91A7B" w:rsidP="002F3A89">
                  <w:pPr>
                    <w:spacing w:after="160" w:line="259" w:lineRule="auto"/>
                    <w:rPr>
                      <w:rFonts w:asciiTheme="minorHAnsi" w:eastAsia="Calibri" w:hAnsiTheme="minorHAnsi"/>
                      <w:bCs/>
                    </w:rPr>
                  </w:pPr>
                </w:p>
              </w:tc>
              <w:tc>
                <w:tcPr>
                  <w:tcW w:w="592" w:type="pct"/>
                  <w:tcBorders>
                    <w:top w:val="dotted" w:sz="4" w:space="0" w:color="auto"/>
                    <w:bottom w:val="dotted" w:sz="4" w:space="0" w:color="auto"/>
                  </w:tcBorders>
                  <w:vAlign w:val="center"/>
                </w:tcPr>
                <w:p w14:paraId="2B5DBBC0" w14:textId="77777777" w:rsidR="00C91A7B" w:rsidRPr="00C726E1" w:rsidRDefault="00C91A7B" w:rsidP="002F3A89">
                  <w:pPr>
                    <w:spacing w:after="160" w:line="259" w:lineRule="auto"/>
                    <w:rPr>
                      <w:rFonts w:asciiTheme="minorHAnsi" w:eastAsia="Calibri" w:hAnsiTheme="minorHAnsi"/>
                      <w:bCs/>
                    </w:rPr>
                  </w:pPr>
                </w:p>
              </w:tc>
              <w:tc>
                <w:tcPr>
                  <w:tcW w:w="1392" w:type="pct"/>
                  <w:tcBorders>
                    <w:top w:val="dotted" w:sz="4" w:space="0" w:color="auto"/>
                    <w:bottom w:val="dotted" w:sz="4" w:space="0" w:color="auto"/>
                  </w:tcBorders>
                  <w:vAlign w:val="center"/>
                </w:tcPr>
                <w:p w14:paraId="45F87962" w14:textId="77777777" w:rsidR="00C91A7B" w:rsidRPr="00C726E1" w:rsidRDefault="00C91A7B" w:rsidP="002F3A89">
                  <w:pPr>
                    <w:spacing w:after="160" w:line="259" w:lineRule="auto"/>
                    <w:rPr>
                      <w:rFonts w:asciiTheme="minorHAnsi" w:eastAsia="Calibri" w:hAnsiTheme="minorHAnsi"/>
                      <w:bCs/>
                    </w:rPr>
                  </w:pPr>
                </w:p>
              </w:tc>
            </w:tr>
            <w:tr w:rsidR="008B1F41" w:rsidRPr="00C726E1" w14:paraId="0962B31A" w14:textId="77777777" w:rsidTr="008B1F41">
              <w:trPr>
                <w:cantSplit/>
                <w:trHeight w:val="624"/>
              </w:trPr>
              <w:tc>
                <w:tcPr>
                  <w:tcW w:w="282" w:type="pct"/>
                  <w:tcBorders>
                    <w:top w:val="nil"/>
                    <w:left w:val="nil"/>
                    <w:bottom w:val="nil"/>
                    <w:right w:val="dotted" w:sz="4" w:space="0" w:color="auto"/>
                  </w:tcBorders>
                  <w:vAlign w:val="center"/>
                </w:tcPr>
                <w:p w14:paraId="01D819A4" w14:textId="77777777" w:rsidR="008B1F41" w:rsidRPr="00C726E1" w:rsidRDefault="008B1F41" w:rsidP="002F3A89">
                  <w:pPr>
                    <w:spacing w:after="160" w:line="259" w:lineRule="auto"/>
                    <w:jc w:val="center"/>
                    <w:rPr>
                      <w:rFonts w:asciiTheme="minorHAnsi" w:eastAsia="Calibri" w:hAnsiTheme="minorHAnsi"/>
                      <w:bCs/>
                    </w:rPr>
                  </w:pPr>
                  <w:r w:rsidRPr="0021448A">
                    <w:rPr>
                      <w:noProof/>
                      <w:position w:val="-3"/>
                    </w:rPr>
                    <mc:AlternateContent>
                      <mc:Choice Requires="wpg">
                        <w:drawing>
                          <wp:inline distT="0" distB="0" distL="0" distR="0" wp14:anchorId="620DB2D4" wp14:editId="429254FE">
                            <wp:extent cx="135890" cy="135890"/>
                            <wp:effectExtent l="0" t="0" r="0" b="0"/>
                            <wp:docPr id="1865075623"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314420904"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672125B0"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" filled="f" strokecolor="#000006" strokeweight=".25397mm">
                              <v:path arrowok="t"/>
                            </v:rect>
                            <w10:anchorlock/>
                          </v:group>
                        </w:pict>
                      </mc:Fallback>
                    </mc:AlternateContent>
                  </w:r>
                </w:p>
              </w:tc>
              <w:tc>
                <w:tcPr>
                  <w:tcW w:w="447" w:type="pct"/>
                  <w:tcBorders>
                    <w:top w:val="dotted" w:sz="4" w:space="0" w:color="auto"/>
                    <w:left w:val="single" w:sz="4" w:space="0" w:color="auto"/>
                    <w:bottom w:val="single" w:sz="4" w:space="0" w:color="auto"/>
                    <w:right w:val="dotted" w:sz="4" w:space="0" w:color="auto"/>
                  </w:tcBorders>
                  <w:vAlign w:val="center"/>
                </w:tcPr>
                <w:p w14:paraId="5A5C5D2D" w14:textId="77777777" w:rsidR="008B1F41" w:rsidRPr="00C726E1" w:rsidRDefault="008B1F41" w:rsidP="002F3A89">
                  <w:pPr>
                    <w:spacing w:after="160" w:line="259" w:lineRule="auto"/>
                    <w:rPr>
                      <w:rFonts w:asciiTheme="minorHAnsi" w:eastAsia="Calibri" w:hAnsiTheme="minorHAnsi"/>
                      <w:bCs/>
                    </w:rPr>
                  </w:pPr>
                  <w:r w:rsidRPr="00C726E1">
                    <w:rPr>
                      <w:rFonts w:asciiTheme="minorHAnsi" w:eastAsia="Calibri" w:hAnsiTheme="minorHAnsi"/>
                      <w:bCs/>
                    </w:rPr>
                    <w:t>O</w:t>
                  </w:r>
                </w:p>
              </w:tc>
              <w:tc>
                <w:tcPr>
                  <w:tcW w:w="2287" w:type="pct"/>
                  <w:tcBorders>
                    <w:top w:val="dotted" w:sz="4" w:space="0" w:color="auto"/>
                    <w:left w:val="dotted" w:sz="4" w:space="0" w:color="auto"/>
                    <w:bottom w:val="single" w:sz="4" w:space="0" w:color="auto"/>
                  </w:tcBorders>
                  <w:vAlign w:val="center"/>
                </w:tcPr>
                <w:p w14:paraId="246F74D2" w14:textId="77777777" w:rsidR="008B1F41" w:rsidRPr="00C726E1" w:rsidRDefault="008B1F41" w:rsidP="002F3A89">
                  <w:pPr>
                    <w:spacing w:after="160" w:line="259" w:lineRule="auto"/>
                    <w:rPr>
                      <w:rFonts w:asciiTheme="minorHAnsi" w:eastAsia="Calibri" w:hAnsiTheme="minorHAnsi"/>
                      <w:bCs/>
                    </w:rPr>
                  </w:pPr>
                </w:p>
              </w:tc>
              <w:tc>
                <w:tcPr>
                  <w:tcW w:w="592" w:type="pct"/>
                  <w:tcBorders>
                    <w:top w:val="dotted" w:sz="4" w:space="0" w:color="auto"/>
                    <w:bottom w:val="single" w:sz="4" w:space="0" w:color="auto"/>
                  </w:tcBorders>
                  <w:vAlign w:val="center"/>
                </w:tcPr>
                <w:p w14:paraId="62E1753A" w14:textId="77777777" w:rsidR="008B1F41" w:rsidRPr="00C726E1" w:rsidRDefault="008B1F41" w:rsidP="002F3A89">
                  <w:pPr>
                    <w:spacing w:after="160" w:line="259" w:lineRule="auto"/>
                    <w:rPr>
                      <w:rFonts w:asciiTheme="minorHAnsi" w:eastAsia="Calibri" w:hAnsiTheme="minorHAnsi"/>
                      <w:bCs/>
                    </w:rPr>
                  </w:pPr>
                </w:p>
              </w:tc>
              <w:tc>
                <w:tcPr>
                  <w:tcW w:w="1392" w:type="pct"/>
                  <w:tcBorders>
                    <w:top w:val="dotted" w:sz="4" w:space="0" w:color="auto"/>
                    <w:bottom w:val="single" w:sz="4" w:space="0" w:color="auto"/>
                  </w:tcBorders>
                  <w:vAlign w:val="center"/>
                </w:tcPr>
                <w:p w14:paraId="7E5B2335" w14:textId="77777777" w:rsidR="008B1F41" w:rsidRPr="00C726E1" w:rsidRDefault="008B1F41" w:rsidP="002F3A89">
                  <w:pPr>
                    <w:spacing w:after="160" w:line="259" w:lineRule="auto"/>
                    <w:rPr>
                      <w:rFonts w:asciiTheme="minorHAnsi" w:eastAsia="Calibri" w:hAnsiTheme="minorHAnsi"/>
                      <w:bCs/>
                    </w:rPr>
                  </w:pPr>
                </w:p>
              </w:tc>
            </w:tr>
          </w:tbl>
          <w:p w14:paraId="62DF6C1F" w14:textId="77777777" w:rsidR="008B1F41" w:rsidRDefault="008B1F41" w:rsidP="002F3A89">
            <w:pPr>
              <w:spacing w:after="160" w:line="259" w:lineRule="auto"/>
              <w:rPr>
                <w:rFonts w:asciiTheme="minorHAnsi" w:eastAsia="Calibri" w:hAnsiTheme="minorHAnsi"/>
                <w:bCs/>
              </w:rPr>
            </w:pPr>
          </w:p>
          <w:p w14:paraId="2E05CE15" w14:textId="77777777" w:rsidR="008B1F41" w:rsidRPr="00C726E1" w:rsidRDefault="008B1F41" w:rsidP="002F3A89">
            <w:pPr>
              <w:spacing w:after="160" w:line="259" w:lineRule="auto"/>
              <w:rPr>
                <w:rFonts w:asciiTheme="minorHAnsi" w:eastAsia="Calibri" w:hAnsiTheme="minorHAnsi"/>
                <w:bCs/>
              </w:rPr>
            </w:pPr>
            <w:r w:rsidRPr="00C726E1">
              <w:rPr>
                <w:rFonts w:asciiTheme="minorHAnsi" w:eastAsia="Calibri" w:hAnsiTheme="minorHAnsi"/>
                <w:bCs/>
              </w:rPr>
              <w:t>recante l’indicazione quali rappresentanti legali e direttori tecnici:</w:t>
            </w:r>
          </w:p>
          <w:p w14:paraId="2FBFD492" w14:textId="77777777" w:rsidR="008B1F41" w:rsidRDefault="008B1F41" w:rsidP="002F3A89">
            <w:pPr>
              <w:widowControl w:val="0"/>
              <w:ind w:left="313" w:right="-5" w:hanging="313"/>
              <w:rPr>
                <w:rFonts w:asciiTheme="minorHAnsi" w:eastAsia="Calibri" w:hAnsiTheme="minorHAnsi"/>
                <w:bCs/>
              </w:rPr>
            </w:pPr>
            <w:r>
              <w:rPr>
                <w:noProof/>
                <w:position w:val="-3"/>
              </w:rPr>
              <mc:AlternateContent>
                <mc:Choice Requires="wpg">
                  <w:drawing>
                    <wp:inline distT="0" distB="0" distL="0" distR="0" wp14:anchorId="02D37649" wp14:editId="056D721D">
                      <wp:extent cx="135890" cy="135890"/>
                      <wp:effectExtent l="0" t="0" r="0" b="0"/>
                      <wp:docPr id="1109728992"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920348454"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4874F6F8"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" filled="f" strokecolor="#000006" strokeweight=".25397mm">
                        <v:path arrowok="t"/>
                      </v:rect>
                      <w10:anchorlock/>
                    </v:group>
                  </w:pict>
                </mc:Fallback>
              </mc:AlternateContent>
            </w:r>
            <w:r>
              <w:rPr>
                <w:rFonts w:asciiTheme="minorHAnsi" w:eastAsia="Calibri" w:hAnsiTheme="minorHAnsi"/>
                <w:bCs/>
              </w:rPr>
              <w:t xml:space="preserve"> </w:t>
            </w:r>
            <w:r w:rsidRPr="00C726E1">
              <w:rPr>
                <w:rFonts w:asciiTheme="minorHAnsi" w:eastAsia="Calibri" w:hAnsiTheme="minorHAnsi"/>
                <w:bCs/>
              </w:rPr>
              <w:t>dei medesimi soggetti (persone fisiche) di cui alla dichiarazione sostitutiva del certificato di iscrizione alla C.C.I.A.A. di cui al precedente punto A;</w:t>
            </w:r>
          </w:p>
          <w:p w14:paraId="0B59A8A9" w14:textId="77777777" w:rsidR="008B1F41" w:rsidRDefault="008B1F41" w:rsidP="002F3A89">
            <w:pPr>
              <w:widowControl w:val="0"/>
              <w:ind w:left="313" w:right="-5" w:hanging="313"/>
              <w:rPr>
                <w:rFonts w:asciiTheme="minorHAnsi" w:eastAsia="Calibri" w:hAnsiTheme="minorHAnsi"/>
                <w:bCs/>
              </w:rPr>
            </w:pPr>
          </w:p>
          <w:p w14:paraId="6547C967" w14:textId="3043D4CD" w:rsidR="008B1F41" w:rsidRDefault="008B1F41" w:rsidP="002F3A89">
            <w:pPr>
              <w:widowControl w:val="0"/>
              <w:ind w:left="313" w:right="-5" w:hanging="313"/>
              <w:rPr>
                <w:rFonts w:asciiTheme="minorHAnsi" w:eastAsia="Calibri" w:hAnsiTheme="minorHAnsi"/>
                <w:bCs/>
              </w:rPr>
            </w:pPr>
            <w:r>
              <w:rPr>
                <w:noProof/>
                <w:position w:val="-3"/>
              </w:rPr>
              <mc:AlternateContent>
                <mc:Choice Requires="wpg">
                  <w:drawing>
                    <wp:inline distT="0" distB="0" distL="0" distR="0" wp14:anchorId="52BF80BA" wp14:editId="17BA4744">
                      <wp:extent cx="135890" cy="135890"/>
                      <wp:effectExtent l="0" t="0" r="0" b="0"/>
                      <wp:docPr id="338164944"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1130129243"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73DCDDF6"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" filled="f" strokecolor="#000006" strokeweight=".25397mm">
                        <v:path arrowok="t"/>
                      </v:rect>
                      <w10:anchorlock/>
                    </v:group>
                  </w:pict>
                </mc:Fallback>
              </mc:AlternateContent>
            </w:r>
            <w:r>
              <w:rPr>
                <w:rFonts w:asciiTheme="minorHAnsi" w:eastAsia="Calibri" w:hAnsiTheme="minorHAnsi"/>
                <w:bCs/>
              </w:rPr>
              <w:t xml:space="preserve"> </w:t>
            </w:r>
            <w:r w:rsidRPr="00C726E1">
              <w:rPr>
                <w:rFonts w:asciiTheme="minorHAnsi" w:eastAsia="Calibri" w:hAnsiTheme="minorHAnsi"/>
                <w:bCs/>
              </w:rPr>
              <w:t xml:space="preserve">dei seguenti soggetti (persone fisiche) che </w:t>
            </w:r>
            <w:r w:rsidRPr="00C726E1">
              <w:rPr>
                <w:rFonts w:asciiTheme="minorHAnsi" w:eastAsia="Calibri" w:hAnsiTheme="minorHAnsi"/>
                <w:bCs/>
                <w:u w:val="single"/>
              </w:rPr>
              <w:t>non risultano</w:t>
            </w:r>
            <w:r w:rsidRPr="00C726E1">
              <w:rPr>
                <w:rFonts w:asciiTheme="minorHAnsi" w:eastAsia="Calibri" w:hAnsiTheme="minorHAnsi"/>
                <w:bCs/>
              </w:rPr>
              <w:t xml:space="preserve"> nella dichiarazione sostitutiva del certificato di iscrizione alla C.C.I.A.A. di cui al precedente punto A;</w:t>
            </w:r>
          </w:p>
          <w:p w14:paraId="1026E8FD" w14:textId="77777777" w:rsidR="008B1F41" w:rsidRPr="00C726E1" w:rsidRDefault="008B1F41" w:rsidP="002F3A89">
            <w:pPr>
              <w:widowControl w:val="0"/>
              <w:ind w:left="313" w:right="-5" w:hanging="313"/>
              <w:rPr>
                <w:rFonts w:asciiTheme="minorHAnsi" w:eastAsia="Calibri" w:hAnsiTheme="minorHAnsi"/>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436"/>
              <w:gridCol w:w="2980"/>
              <w:gridCol w:w="1694"/>
              <w:gridCol w:w="1692"/>
            </w:tblGrid>
            <w:tr w:rsidR="008B1F41" w:rsidRPr="00C726E1" w14:paraId="78ABAF4F" w14:textId="77777777" w:rsidTr="002F3A89">
              <w:trPr>
                <w:cantSplit/>
                <w:trHeight w:val="315"/>
              </w:trPr>
              <w:tc>
                <w:tcPr>
                  <w:tcW w:w="1753" w:type="pct"/>
                  <w:vMerge w:val="restart"/>
                  <w:vAlign w:val="center"/>
                </w:tcPr>
                <w:p w14:paraId="0E066497" w14:textId="77777777" w:rsidR="008B1F41" w:rsidRPr="00C726E1" w:rsidRDefault="008B1F41" w:rsidP="002F3A89">
                  <w:pPr>
                    <w:spacing w:after="160" w:line="259" w:lineRule="auto"/>
                    <w:rPr>
                      <w:rFonts w:asciiTheme="minorHAnsi" w:eastAsia="Calibri" w:hAnsiTheme="minorHAnsi"/>
                      <w:bCs/>
                      <w:i/>
                    </w:rPr>
                  </w:pPr>
                  <w:r w:rsidRPr="00C726E1">
                    <w:rPr>
                      <w:rFonts w:asciiTheme="minorHAnsi" w:eastAsia="Calibri" w:hAnsiTheme="minorHAnsi"/>
                      <w:bCs/>
                      <w:i/>
                    </w:rPr>
                    <w:t>nome e cognome</w:t>
                  </w:r>
                </w:p>
              </w:tc>
              <w:tc>
                <w:tcPr>
                  <w:tcW w:w="1520" w:type="pct"/>
                  <w:vMerge w:val="restart"/>
                  <w:vAlign w:val="center"/>
                </w:tcPr>
                <w:p w14:paraId="264DA51C" w14:textId="77777777" w:rsidR="008B1F41" w:rsidRPr="00C726E1" w:rsidRDefault="008B1F41" w:rsidP="002F3A89">
                  <w:pPr>
                    <w:spacing w:after="160" w:line="259" w:lineRule="auto"/>
                    <w:rPr>
                      <w:rFonts w:asciiTheme="minorHAnsi" w:eastAsia="Calibri" w:hAnsiTheme="minorHAnsi"/>
                      <w:bCs/>
                      <w:i/>
                    </w:rPr>
                  </w:pPr>
                  <w:r w:rsidRPr="00C726E1">
                    <w:rPr>
                      <w:rFonts w:asciiTheme="minorHAnsi" w:eastAsia="Calibri" w:hAnsiTheme="minorHAnsi"/>
                      <w:bCs/>
                      <w:i/>
                    </w:rPr>
                    <w:t>Codice fiscale</w:t>
                  </w:r>
                </w:p>
              </w:tc>
              <w:tc>
                <w:tcPr>
                  <w:tcW w:w="1727" w:type="pct"/>
                  <w:gridSpan w:val="2"/>
                  <w:tcBorders>
                    <w:bottom w:val="single" w:sz="4" w:space="0" w:color="auto"/>
                  </w:tcBorders>
                  <w:vAlign w:val="center"/>
                </w:tcPr>
                <w:p w14:paraId="0BC3FC1E" w14:textId="77777777" w:rsidR="008B1F41" w:rsidRPr="00C726E1" w:rsidRDefault="008B1F41" w:rsidP="002F3A89">
                  <w:pPr>
                    <w:spacing w:after="160" w:line="259" w:lineRule="auto"/>
                    <w:jc w:val="center"/>
                    <w:rPr>
                      <w:rFonts w:asciiTheme="minorHAnsi" w:eastAsia="Calibri" w:hAnsiTheme="minorHAnsi"/>
                      <w:bCs/>
                      <w:i/>
                    </w:rPr>
                  </w:pPr>
                  <w:r w:rsidRPr="00C726E1">
                    <w:rPr>
                      <w:rFonts w:asciiTheme="minorHAnsi" w:eastAsia="Calibri" w:hAnsiTheme="minorHAnsi"/>
                      <w:bCs/>
                      <w:i/>
                      <w:iCs/>
                    </w:rPr>
                    <w:t>carica ricoperta</w:t>
                  </w:r>
                </w:p>
              </w:tc>
            </w:tr>
            <w:tr w:rsidR="008B1F41" w:rsidRPr="00C726E1" w14:paraId="12B1E5C8" w14:textId="77777777" w:rsidTr="002F3A89">
              <w:trPr>
                <w:cantSplit/>
                <w:trHeight w:val="315"/>
              </w:trPr>
              <w:tc>
                <w:tcPr>
                  <w:tcW w:w="1753" w:type="pct"/>
                  <w:vMerge/>
                  <w:tcBorders>
                    <w:bottom w:val="single" w:sz="4" w:space="0" w:color="auto"/>
                  </w:tcBorders>
                  <w:vAlign w:val="center"/>
                </w:tcPr>
                <w:p w14:paraId="6D71748A" w14:textId="77777777" w:rsidR="008B1F41" w:rsidRPr="00C726E1" w:rsidRDefault="008B1F41" w:rsidP="002F3A89">
                  <w:pPr>
                    <w:spacing w:after="160" w:line="259" w:lineRule="auto"/>
                    <w:rPr>
                      <w:rFonts w:asciiTheme="minorHAnsi" w:eastAsia="Calibri" w:hAnsiTheme="minorHAnsi"/>
                      <w:bCs/>
                      <w:i/>
                    </w:rPr>
                  </w:pPr>
                </w:p>
              </w:tc>
              <w:tc>
                <w:tcPr>
                  <w:tcW w:w="1520" w:type="pct"/>
                  <w:vMerge/>
                  <w:tcBorders>
                    <w:bottom w:val="single" w:sz="4" w:space="0" w:color="auto"/>
                  </w:tcBorders>
                  <w:vAlign w:val="center"/>
                </w:tcPr>
                <w:p w14:paraId="3490C24D" w14:textId="77777777" w:rsidR="008B1F41" w:rsidRPr="00C726E1" w:rsidRDefault="008B1F41" w:rsidP="002F3A89">
                  <w:pPr>
                    <w:spacing w:after="160" w:line="259" w:lineRule="auto"/>
                    <w:rPr>
                      <w:rFonts w:asciiTheme="minorHAnsi" w:eastAsia="Calibri" w:hAnsiTheme="minorHAnsi"/>
                      <w:bCs/>
                      <w:i/>
                    </w:rPr>
                  </w:pPr>
                </w:p>
              </w:tc>
              <w:tc>
                <w:tcPr>
                  <w:tcW w:w="864" w:type="pct"/>
                  <w:tcBorders>
                    <w:bottom w:val="single" w:sz="4" w:space="0" w:color="auto"/>
                  </w:tcBorders>
                  <w:vAlign w:val="center"/>
                </w:tcPr>
                <w:p w14:paraId="307ADAAA" w14:textId="77777777" w:rsidR="008B1F41" w:rsidRPr="00C726E1" w:rsidRDefault="008B1F41" w:rsidP="002F3A89">
                  <w:pPr>
                    <w:spacing w:after="160" w:line="259" w:lineRule="auto"/>
                    <w:jc w:val="center"/>
                    <w:rPr>
                      <w:rFonts w:asciiTheme="minorHAnsi" w:eastAsia="Calibri" w:hAnsiTheme="minorHAnsi"/>
                      <w:bCs/>
                      <w:i/>
                      <w:iCs/>
                    </w:rPr>
                  </w:pPr>
                  <w:proofErr w:type="spellStart"/>
                  <w:r w:rsidRPr="00C726E1">
                    <w:rPr>
                      <w:rFonts w:asciiTheme="minorHAnsi" w:eastAsia="Calibri" w:hAnsiTheme="minorHAnsi"/>
                      <w:bCs/>
                      <w:i/>
                      <w:iCs/>
                    </w:rPr>
                    <w:t>Rappres</w:t>
                  </w:r>
                  <w:proofErr w:type="spellEnd"/>
                  <w:r w:rsidRPr="00C726E1">
                    <w:rPr>
                      <w:rFonts w:asciiTheme="minorHAnsi" w:eastAsia="Calibri" w:hAnsiTheme="minorHAnsi"/>
                      <w:bCs/>
                      <w:i/>
                      <w:iCs/>
                    </w:rPr>
                    <w:t>. legale</w:t>
                  </w:r>
                </w:p>
              </w:tc>
              <w:tc>
                <w:tcPr>
                  <w:tcW w:w="863" w:type="pct"/>
                  <w:tcBorders>
                    <w:bottom w:val="single" w:sz="4" w:space="0" w:color="auto"/>
                  </w:tcBorders>
                  <w:vAlign w:val="center"/>
                </w:tcPr>
                <w:p w14:paraId="74238BAA" w14:textId="77777777" w:rsidR="008B1F41" w:rsidRPr="00C726E1" w:rsidRDefault="008B1F41" w:rsidP="002F3A89">
                  <w:pPr>
                    <w:spacing w:after="160" w:line="259" w:lineRule="auto"/>
                    <w:jc w:val="center"/>
                    <w:rPr>
                      <w:rFonts w:asciiTheme="minorHAnsi" w:eastAsia="Calibri" w:hAnsiTheme="minorHAnsi"/>
                      <w:bCs/>
                      <w:i/>
                      <w:iCs/>
                    </w:rPr>
                  </w:pPr>
                  <w:proofErr w:type="spellStart"/>
                  <w:r w:rsidRPr="00C726E1">
                    <w:rPr>
                      <w:rFonts w:asciiTheme="minorHAnsi" w:eastAsia="Calibri" w:hAnsiTheme="minorHAnsi"/>
                      <w:bCs/>
                      <w:i/>
                      <w:iCs/>
                    </w:rPr>
                    <w:t>Dirett</w:t>
                  </w:r>
                  <w:proofErr w:type="spellEnd"/>
                  <w:r w:rsidRPr="00C726E1">
                    <w:rPr>
                      <w:rFonts w:asciiTheme="minorHAnsi" w:eastAsia="Calibri" w:hAnsiTheme="minorHAnsi"/>
                      <w:bCs/>
                      <w:i/>
                      <w:iCs/>
                    </w:rPr>
                    <w:t>. tecnico</w:t>
                  </w:r>
                </w:p>
              </w:tc>
            </w:tr>
            <w:tr w:rsidR="008B1F41" w:rsidRPr="00C726E1" w14:paraId="2C860812" w14:textId="77777777" w:rsidTr="002F3A89">
              <w:trPr>
                <w:cantSplit/>
              </w:trPr>
              <w:tc>
                <w:tcPr>
                  <w:tcW w:w="1753" w:type="pct"/>
                  <w:tcBorders>
                    <w:top w:val="single" w:sz="4" w:space="0" w:color="auto"/>
                    <w:left w:val="single" w:sz="4" w:space="0" w:color="auto"/>
                    <w:bottom w:val="dotted" w:sz="4" w:space="0" w:color="auto"/>
                  </w:tcBorders>
                </w:tcPr>
                <w:p w14:paraId="4DC8E839" w14:textId="77777777" w:rsidR="008B1F41" w:rsidRPr="00C726E1" w:rsidRDefault="008B1F41" w:rsidP="002F3A89">
                  <w:pPr>
                    <w:spacing w:after="160" w:line="259" w:lineRule="auto"/>
                    <w:rPr>
                      <w:rFonts w:asciiTheme="minorHAnsi" w:eastAsia="Calibri" w:hAnsiTheme="minorHAnsi"/>
                      <w:bCs/>
                    </w:rPr>
                  </w:pPr>
                </w:p>
              </w:tc>
              <w:tc>
                <w:tcPr>
                  <w:tcW w:w="1520" w:type="pct"/>
                  <w:tcBorders>
                    <w:top w:val="single" w:sz="4" w:space="0" w:color="auto"/>
                    <w:bottom w:val="dotted" w:sz="4" w:space="0" w:color="auto"/>
                  </w:tcBorders>
                </w:tcPr>
                <w:p w14:paraId="2F819FE2" w14:textId="77777777" w:rsidR="008B1F41" w:rsidRPr="00C726E1" w:rsidRDefault="008B1F41" w:rsidP="002F3A89">
                  <w:pPr>
                    <w:spacing w:after="160" w:line="259" w:lineRule="auto"/>
                    <w:rPr>
                      <w:rFonts w:asciiTheme="minorHAnsi" w:eastAsia="Calibri" w:hAnsiTheme="minorHAnsi"/>
                      <w:bCs/>
                    </w:rPr>
                  </w:pPr>
                </w:p>
              </w:tc>
              <w:tc>
                <w:tcPr>
                  <w:tcW w:w="864" w:type="pct"/>
                  <w:tcBorders>
                    <w:top w:val="single" w:sz="4" w:space="0" w:color="auto"/>
                    <w:bottom w:val="dotted" w:sz="4" w:space="0" w:color="auto"/>
                  </w:tcBorders>
                  <w:vAlign w:val="center"/>
                </w:tcPr>
                <w:p w14:paraId="1ADF7E64" w14:textId="77777777" w:rsidR="008B1F41" w:rsidRPr="00C726E1" w:rsidRDefault="008B1F41" w:rsidP="002F3A89">
                  <w:pPr>
                    <w:jc w:val="center"/>
                    <w:rPr>
                      <w:rFonts w:asciiTheme="minorHAnsi" w:eastAsia="Calibri" w:hAnsiTheme="minorHAnsi"/>
                      <w:bCs/>
                    </w:rPr>
                  </w:pPr>
                  <w:r w:rsidRPr="00877A51">
                    <w:rPr>
                      <w:noProof/>
                      <w:position w:val="-3"/>
                    </w:rPr>
                    <mc:AlternateContent>
                      <mc:Choice Requires="wpg">
                        <w:drawing>
                          <wp:inline distT="0" distB="0" distL="0" distR="0" wp14:anchorId="604CAEE1" wp14:editId="78DDC9E6">
                            <wp:extent cx="135890" cy="135890"/>
                            <wp:effectExtent l="0" t="0" r="0" b="0"/>
                            <wp:docPr id="544494531"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1069793870"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375CEAEE"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" filled="f" strokecolor="#000006" strokeweight=".25397mm">
                              <v:path arrowok="t"/>
                            </v:rect>
                            <w10:anchorlock/>
                          </v:group>
                        </w:pict>
                      </mc:Fallback>
                    </mc:AlternateContent>
                  </w:r>
                </w:p>
              </w:tc>
              <w:tc>
                <w:tcPr>
                  <w:tcW w:w="863" w:type="pct"/>
                  <w:tcBorders>
                    <w:top w:val="single" w:sz="4" w:space="0" w:color="auto"/>
                    <w:bottom w:val="dotted" w:sz="4" w:space="0" w:color="auto"/>
                  </w:tcBorders>
                  <w:vAlign w:val="center"/>
                </w:tcPr>
                <w:p w14:paraId="0B007B47" w14:textId="77777777" w:rsidR="008B1F41" w:rsidRPr="00C726E1" w:rsidRDefault="008B1F41" w:rsidP="002F3A89">
                  <w:pPr>
                    <w:jc w:val="center"/>
                    <w:rPr>
                      <w:rFonts w:asciiTheme="minorHAnsi" w:eastAsia="Calibri" w:hAnsiTheme="minorHAnsi"/>
                      <w:bCs/>
                    </w:rPr>
                  </w:pPr>
                  <w:r w:rsidRPr="00877A51">
                    <w:rPr>
                      <w:noProof/>
                      <w:position w:val="-3"/>
                    </w:rPr>
                    <mc:AlternateContent>
                      <mc:Choice Requires="wpg">
                        <w:drawing>
                          <wp:inline distT="0" distB="0" distL="0" distR="0" wp14:anchorId="6F97666D" wp14:editId="1E4156C4">
                            <wp:extent cx="135890" cy="135890"/>
                            <wp:effectExtent l="0" t="0" r="0" b="0"/>
                            <wp:docPr id="1868258459"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1446057760"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11C1289F"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" filled="f" strokecolor="#000006" strokeweight=".25397mm">
                              <v:path arrowok="t"/>
                            </v:rect>
                            <w10:anchorlock/>
                          </v:group>
                        </w:pict>
                      </mc:Fallback>
                    </mc:AlternateContent>
                  </w:r>
                </w:p>
              </w:tc>
            </w:tr>
            <w:tr w:rsidR="008B1F41" w:rsidRPr="00C726E1" w14:paraId="1386B4A4" w14:textId="77777777" w:rsidTr="002F3A89">
              <w:trPr>
                <w:cantSplit/>
              </w:trPr>
              <w:tc>
                <w:tcPr>
                  <w:tcW w:w="1753" w:type="pct"/>
                  <w:tcBorders>
                    <w:top w:val="dotted" w:sz="4" w:space="0" w:color="auto"/>
                    <w:left w:val="single" w:sz="4" w:space="0" w:color="auto"/>
                    <w:bottom w:val="dotted" w:sz="4" w:space="0" w:color="auto"/>
                  </w:tcBorders>
                </w:tcPr>
                <w:p w14:paraId="2CF053A3" w14:textId="77777777" w:rsidR="008B1F41" w:rsidRPr="00C726E1" w:rsidRDefault="008B1F41" w:rsidP="002F3A89">
                  <w:pPr>
                    <w:spacing w:after="160" w:line="259" w:lineRule="auto"/>
                    <w:rPr>
                      <w:rFonts w:asciiTheme="minorHAnsi" w:eastAsia="Calibri" w:hAnsiTheme="minorHAnsi"/>
                      <w:bCs/>
                    </w:rPr>
                  </w:pPr>
                </w:p>
              </w:tc>
              <w:tc>
                <w:tcPr>
                  <w:tcW w:w="1520" w:type="pct"/>
                  <w:tcBorders>
                    <w:top w:val="dotted" w:sz="4" w:space="0" w:color="auto"/>
                    <w:bottom w:val="dotted" w:sz="4" w:space="0" w:color="auto"/>
                  </w:tcBorders>
                </w:tcPr>
                <w:p w14:paraId="1AC5576E" w14:textId="77777777" w:rsidR="008B1F41" w:rsidRPr="00C726E1" w:rsidRDefault="008B1F41" w:rsidP="002F3A89">
                  <w:pPr>
                    <w:spacing w:after="160" w:line="259" w:lineRule="auto"/>
                    <w:rPr>
                      <w:rFonts w:asciiTheme="minorHAnsi" w:eastAsia="Calibri" w:hAnsiTheme="minorHAnsi"/>
                      <w:bCs/>
                    </w:rPr>
                  </w:pPr>
                </w:p>
              </w:tc>
              <w:tc>
                <w:tcPr>
                  <w:tcW w:w="864" w:type="pct"/>
                  <w:tcBorders>
                    <w:top w:val="single" w:sz="4" w:space="0" w:color="auto"/>
                    <w:bottom w:val="dotted" w:sz="4" w:space="0" w:color="auto"/>
                  </w:tcBorders>
                  <w:vAlign w:val="center"/>
                </w:tcPr>
                <w:p w14:paraId="1FB7C7D1" w14:textId="77777777" w:rsidR="008B1F41" w:rsidRPr="00C726E1" w:rsidRDefault="008B1F41" w:rsidP="002F3A89">
                  <w:pPr>
                    <w:jc w:val="center"/>
                    <w:rPr>
                      <w:rFonts w:asciiTheme="minorHAnsi" w:eastAsia="Calibri" w:hAnsiTheme="minorHAnsi"/>
                      <w:bCs/>
                    </w:rPr>
                  </w:pPr>
                  <w:r w:rsidRPr="00877A51">
                    <w:rPr>
                      <w:noProof/>
                      <w:position w:val="-3"/>
                    </w:rPr>
                    <mc:AlternateContent>
                      <mc:Choice Requires="wpg">
                        <w:drawing>
                          <wp:inline distT="0" distB="0" distL="0" distR="0" wp14:anchorId="4BAA57B9" wp14:editId="60F428B9">
                            <wp:extent cx="135890" cy="135890"/>
                            <wp:effectExtent l="0" t="0" r="0" b="0"/>
                            <wp:docPr id="469502080"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871004794"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46571B53"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" filled="f" strokecolor="#000006" strokeweight=".25397mm">
                              <v:path arrowok="t"/>
                            </v:rect>
                            <w10:anchorlock/>
                          </v:group>
                        </w:pict>
                      </mc:Fallback>
                    </mc:AlternateContent>
                  </w:r>
                </w:p>
              </w:tc>
              <w:tc>
                <w:tcPr>
                  <w:tcW w:w="863" w:type="pct"/>
                  <w:tcBorders>
                    <w:top w:val="single" w:sz="4" w:space="0" w:color="auto"/>
                    <w:bottom w:val="dotted" w:sz="4" w:space="0" w:color="auto"/>
                  </w:tcBorders>
                  <w:vAlign w:val="center"/>
                </w:tcPr>
                <w:p w14:paraId="687960E2" w14:textId="77777777" w:rsidR="008B1F41" w:rsidRPr="00C726E1" w:rsidRDefault="008B1F41" w:rsidP="002F3A89">
                  <w:pPr>
                    <w:jc w:val="center"/>
                    <w:rPr>
                      <w:rFonts w:asciiTheme="minorHAnsi" w:eastAsia="Calibri" w:hAnsiTheme="minorHAnsi"/>
                      <w:bCs/>
                    </w:rPr>
                  </w:pPr>
                  <w:r w:rsidRPr="00877A51">
                    <w:rPr>
                      <w:noProof/>
                      <w:position w:val="-3"/>
                    </w:rPr>
                    <mc:AlternateContent>
                      <mc:Choice Requires="wpg">
                        <w:drawing>
                          <wp:inline distT="0" distB="0" distL="0" distR="0" wp14:anchorId="11CB3D37" wp14:editId="3CF8320F">
                            <wp:extent cx="135890" cy="135890"/>
                            <wp:effectExtent l="0" t="0" r="0" b="0"/>
                            <wp:docPr id="415380878"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895787457"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06C93DC6"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" filled="f" strokecolor="#000006" strokeweight=".25397mm">
                              <v:path arrowok="t"/>
                            </v:rect>
                            <w10:anchorlock/>
                          </v:group>
                        </w:pict>
                      </mc:Fallback>
                    </mc:AlternateContent>
                  </w:r>
                </w:p>
              </w:tc>
            </w:tr>
            <w:tr w:rsidR="008B1F41" w:rsidRPr="00C726E1" w14:paraId="1057B44A" w14:textId="77777777" w:rsidTr="002F3A89">
              <w:trPr>
                <w:cantSplit/>
              </w:trPr>
              <w:tc>
                <w:tcPr>
                  <w:tcW w:w="1753" w:type="pct"/>
                  <w:tcBorders>
                    <w:top w:val="dotted" w:sz="4" w:space="0" w:color="auto"/>
                    <w:left w:val="single" w:sz="4" w:space="0" w:color="auto"/>
                    <w:bottom w:val="dotted" w:sz="4" w:space="0" w:color="auto"/>
                  </w:tcBorders>
                </w:tcPr>
                <w:p w14:paraId="31CCB8B1" w14:textId="77777777" w:rsidR="008B1F41" w:rsidRPr="00C726E1" w:rsidRDefault="008B1F41" w:rsidP="002F3A89">
                  <w:pPr>
                    <w:spacing w:after="160" w:line="259" w:lineRule="auto"/>
                    <w:rPr>
                      <w:rFonts w:asciiTheme="minorHAnsi" w:eastAsia="Calibri" w:hAnsiTheme="minorHAnsi"/>
                      <w:bCs/>
                    </w:rPr>
                  </w:pPr>
                </w:p>
              </w:tc>
              <w:tc>
                <w:tcPr>
                  <w:tcW w:w="1520" w:type="pct"/>
                  <w:tcBorders>
                    <w:top w:val="dotted" w:sz="4" w:space="0" w:color="auto"/>
                    <w:bottom w:val="dotted" w:sz="4" w:space="0" w:color="auto"/>
                  </w:tcBorders>
                </w:tcPr>
                <w:p w14:paraId="15D63239" w14:textId="77777777" w:rsidR="008B1F41" w:rsidRPr="00C726E1" w:rsidRDefault="008B1F41" w:rsidP="002F3A89">
                  <w:pPr>
                    <w:spacing w:after="160" w:line="259" w:lineRule="auto"/>
                    <w:rPr>
                      <w:rFonts w:asciiTheme="minorHAnsi" w:eastAsia="Calibri" w:hAnsiTheme="minorHAnsi"/>
                      <w:bCs/>
                    </w:rPr>
                  </w:pPr>
                </w:p>
              </w:tc>
              <w:tc>
                <w:tcPr>
                  <w:tcW w:w="864" w:type="pct"/>
                  <w:tcBorders>
                    <w:top w:val="single" w:sz="4" w:space="0" w:color="auto"/>
                    <w:bottom w:val="dotted" w:sz="4" w:space="0" w:color="auto"/>
                  </w:tcBorders>
                  <w:vAlign w:val="center"/>
                </w:tcPr>
                <w:p w14:paraId="555178F7" w14:textId="77777777" w:rsidR="008B1F41" w:rsidRPr="00C726E1" w:rsidRDefault="008B1F41" w:rsidP="002F3A89">
                  <w:pPr>
                    <w:jc w:val="center"/>
                    <w:rPr>
                      <w:rFonts w:asciiTheme="minorHAnsi" w:hAnsiTheme="minorHAnsi"/>
                      <w:bCs/>
                    </w:rPr>
                  </w:pPr>
                  <w:r w:rsidRPr="00877A51">
                    <w:rPr>
                      <w:noProof/>
                      <w:position w:val="-3"/>
                    </w:rPr>
                    <mc:AlternateContent>
                      <mc:Choice Requires="wpg">
                        <w:drawing>
                          <wp:inline distT="0" distB="0" distL="0" distR="0" wp14:anchorId="18A54371" wp14:editId="1718FF4C">
                            <wp:extent cx="135890" cy="135890"/>
                            <wp:effectExtent l="0" t="0" r="0" b="0"/>
                            <wp:docPr id="188694784"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905800914"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26D29884"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" filled="f" strokecolor="#000006" strokeweight=".25397mm">
                              <v:path arrowok="t"/>
                            </v:rect>
                            <w10:anchorlock/>
                          </v:group>
                        </w:pict>
                      </mc:Fallback>
                    </mc:AlternateContent>
                  </w:r>
                </w:p>
              </w:tc>
              <w:tc>
                <w:tcPr>
                  <w:tcW w:w="863" w:type="pct"/>
                  <w:tcBorders>
                    <w:top w:val="single" w:sz="4" w:space="0" w:color="auto"/>
                    <w:bottom w:val="dotted" w:sz="4" w:space="0" w:color="auto"/>
                  </w:tcBorders>
                  <w:vAlign w:val="center"/>
                </w:tcPr>
                <w:p w14:paraId="319A87C7" w14:textId="77777777" w:rsidR="008B1F41" w:rsidRPr="00C726E1" w:rsidRDefault="008B1F41" w:rsidP="002F3A89">
                  <w:pPr>
                    <w:jc w:val="center"/>
                    <w:rPr>
                      <w:rFonts w:asciiTheme="minorHAnsi" w:hAnsiTheme="minorHAnsi"/>
                      <w:bCs/>
                    </w:rPr>
                  </w:pPr>
                  <w:r w:rsidRPr="00877A51">
                    <w:rPr>
                      <w:noProof/>
                      <w:position w:val="-3"/>
                    </w:rPr>
                    <mc:AlternateContent>
                      <mc:Choice Requires="wpg">
                        <w:drawing>
                          <wp:inline distT="0" distB="0" distL="0" distR="0" wp14:anchorId="3506D7C2" wp14:editId="628FFC73">
                            <wp:extent cx="135890" cy="135890"/>
                            <wp:effectExtent l="0" t="0" r="0" b="0"/>
                            <wp:docPr id="924684701"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1188753840"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667E4FC9"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" filled="f" strokecolor="#000006" strokeweight=".25397mm">
                              <v:path arrowok="t"/>
                            </v:rect>
                            <w10:anchorlock/>
                          </v:group>
                        </w:pict>
                      </mc:Fallback>
                    </mc:AlternateContent>
                  </w:r>
                </w:p>
              </w:tc>
            </w:tr>
            <w:tr w:rsidR="008B1F41" w:rsidRPr="00C726E1" w14:paraId="44FB8909" w14:textId="77777777" w:rsidTr="002F3A89">
              <w:trPr>
                <w:cantSplit/>
              </w:trPr>
              <w:tc>
                <w:tcPr>
                  <w:tcW w:w="1753" w:type="pct"/>
                  <w:tcBorders>
                    <w:top w:val="dotted" w:sz="4" w:space="0" w:color="auto"/>
                    <w:left w:val="single" w:sz="4" w:space="0" w:color="auto"/>
                    <w:bottom w:val="dotted" w:sz="4" w:space="0" w:color="auto"/>
                  </w:tcBorders>
                </w:tcPr>
                <w:p w14:paraId="0FAC29F1" w14:textId="77777777" w:rsidR="008B1F41" w:rsidRPr="00C726E1" w:rsidRDefault="008B1F41" w:rsidP="002F3A89">
                  <w:pPr>
                    <w:spacing w:after="160" w:line="259" w:lineRule="auto"/>
                    <w:rPr>
                      <w:rFonts w:asciiTheme="minorHAnsi" w:eastAsia="Calibri" w:hAnsiTheme="minorHAnsi"/>
                      <w:bCs/>
                    </w:rPr>
                  </w:pPr>
                </w:p>
              </w:tc>
              <w:tc>
                <w:tcPr>
                  <w:tcW w:w="1520" w:type="pct"/>
                  <w:tcBorders>
                    <w:top w:val="dotted" w:sz="4" w:space="0" w:color="auto"/>
                    <w:bottom w:val="dotted" w:sz="4" w:space="0" w:color="auto"/>
                  </w:tcBorders>
                </w:tcPr>
                <w:p w14:paraId="5AD1B8B9" w14:textId="77777777" w:rsidR="008B1F41" w:rsidRPr="00C726E1" w:rsidRDefault="008B1F41" w:rsidP="002F3A89">
                  <w:pPr>
                    <w:spacing w:after="160" w:line="259" w:lineRule="auto"/>
                    <w:rPr>
                      <w:rFonts w:asciiTheme="minorHAnsi" w:eastAsia="Calibri" w:hAnsiTheme="minorHAnsi"/>
                      <w:bCs/>
                    </w:rPr>
                  </w:pPr>
                </w:p>
              </w:tc>
              <w:tc>
                <w:tcPr>
                  <w:tcW w:w="864" w:type="pct"/>
                  <w:tcBorders>
                    <w:top w:val="single" w:sz="4" w:space="0" w:color="auto"/>
                    <w:bottom w:val="dotted" w:sz="4" w:space="0" w:color="auto"/>
                  </w:tcBorders>
                  <w:vAlign w:val="center"/>
                </w:tcPr>
                <w:p w14:paraId="3AA8778F" w14:textId="77777777" w:rsidR="008B1F41" w:rsidRPr="00C726E1" w:rsidRDefault="008B1F41" w:rsidP="002F3A89">
                  <w:pPr>
                    <w:jc w:val="center"/>
                    <w:rPr>
                      <w:rFonts w:asciiTheme="minorHAnsi" w:hAnsiTheme="minorHAnsi"/>
                      <w:bCs/>
                    </w:rPr>
                  </w:pPr>
                  <w:r w:rsidRPr="00877A51">
                    <w:rPr>
                      <w:noProof/>
                      <w:position w:val="-3"/>
                    </w:rPr>
                    <mc:AlternateContent>
                      <mc:Choice Requires="wpg">
                        <w:drawing>
                          <wp:inline distT="0" distB="0" distL="0" distR="0" wp14:anchorId="48D4B2DA" wp14:editId="22DE1E54">
                            <wp:extent cx="135890" cy="135890"/>
                            <wp:effectExtent l="0" t="0" r="0" b="0"/>
                            <wp:docPr id="544769621"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1554140381"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53F6BB42"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" filled="f" strokecolor="#000006" strokeweight=".25397mm">
                              <v:path arrowok="t"/>
                            </v:rect>
                            <w10:anchorlock/>
                          </v:group>
                        </w:pict>
                      </mc:Fallback>
                    </mc:AlternateContent>
                  </w:r>
                </w:p>
              </w:tc>
              <w:tc>
                <w:tcPr>
                  <w:tcW w:w="863" w:type="pct"/>
                  <w:tcBorders>
                    <w:top w:val="single" w:sz="4" w:space="0" w:color="auto"/>
                    <w:bottom w:val="dotted" w:sz="4" w:space="0" w:color="auto"/>
                  </w:tcBorders>
                  <w:vAlign w:val="center"/>
                </w:tcPr>
                <w:p w14:paraId="6BFF876E" w14:textId="77777777" w:rsidR="008B1F41" w:rsidRPr="00C726E1" w:rsidRDefault="008B1F41" w:rsidP="002F3A89">
                  <w:pPr>
                    <w:jc w:val="center"/>
                    <w:rPr>
                      <w:rFonts w:asciiTheme="minorHAnsi" w:hAnsiTheme="minorHAnsi"/>
                      <w:bCs/>
                    </w:rPr>
                  </w:pPr>
                  <w:r w:rsidRPr="00877A51">
                    <w:rPr>
                      <w:noProof/>
                      <w:position w:val="-3"/>
                    </w:rPr>
                    <mc:AlternateContent>
                      <mc:Choice Requires="wpg">
                        <w:drawing>
                          <wp:inline distT="0" distB="0" distL="0" distR="0" wp14:anchorId="3E3E3AC8" wp14:editId="7461E252">
                            <wp:extent cx="135890" cy="135890"/>
                            <wp:effectExtent l="0" t="0" r="0" b="0"/>
                            <wp:docPr id="2042228277"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1762324440"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172C0690"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" filled="f" strokecolor="#000006" strokeweight=".25397mm">
                              <v:path arrowok="t"/>
                            </v:rect>
                            <w10:anchorlock/>
                          </v:group>
                        </w:pict>
                      </mc:Fallback>
                    </mc:AlternateContent>
                  </w:r>
                </w:p>
              </w:tc>
            </w:tr>
            <w:tr w:rsidR="008B1F41" w:rsidRPr="00C726E1" w14:paraId="0DBCB3AA" w14:textId="77777777" w:rsidTr="002F3A89">
              <w:trPr>
                <w:cantSplit/>
              </w:trPr>
              <w:tc>
                <w:tcPr>
                  <w:tcW w:w="1753" w:type="pct"/>
                  <w:tcBorders>
                    <w:top w:val="dotted" w:sz="4" w:space="0" w:color="auto"/>
                    <w:left w:val="single" w:sz="4" w:space="0" w:color="auto"/>
                    <w:bottom w:val="dotted" w:sz="4" w:space="0" w:color="auto"/>
                  </w:tcBorders>
                </w:tcPr>
                <w:p w14:paraId="00C504B3" w14:textId="77777777" w:rsidR="008B1F41" w:rsidRPr="00C726E1" w:rsidRDefault="008B1F41" w:rsidP="002F3A89">
                  <w:pPr>
                    <w:spacing w:after="160" w:line="259" w:lineRule="auto"/>
                    <w:rPr>
                      <w:rFonts w:asciiTheme="minorHAnsi" w:eastAsia="Calibri" w:hAnsiTheme="minorHAnsi"/>
                      <w:bCs/>
                    </w:rPr>
                  </w:pPr>
                </w:p>
              </w:tc>
              <w:tc>
                <w:tcPr>
                  <w:tcW w:w="1520" w:type="pct"/>
                  <w:tcBorders>
                    <w:top w:val="dotted" w:sz="4" w:space="0" w:color="auto"/>
                    <w:bottom w:val="dotted" w:sz="4" w:space="0" w:color="auto"/>
                  </w:tcBorders>
                </w:tcPr>
                <w:p w14:paraId="2152061F" w14:textId="77777777" w:rsidR="008B1F41" w:rsidRPr="00C726E1" w:rsidRDefault="008B1F41" w:rsidP="002F3A89">
                  <w:pPr>
                    <w:spacing w:after="160" w:line="259" w:lineRule="auto"/>
                    <w:rPr>
                      <w:rFonts w:asciiTheme="minorHAnsi" w:eastAsia="Calibri" w:hAnsiTheme="minorHAnsi"/>
                      <w:bCs/>
                    </w:rPr>
                  </w:pPr>
                </w:p>
              </w:tc>
              <w:tc>
                <w:tcPr>
                  <w:tcW w:w="864" w:type="pct"/>
                  <w:tcBorders>
                    <w:top w:val="single" w:sz="4" w:space="0" w:color="auto"/>
                    <w:bottom w:val="dotted" w:sz="4" w:space="0" w:color="auto"/>
                  </w:tcBorders>
                  <w:vAlign w:val="center"/>
                </w:tcPr>
                <w:p w14:paraId="62C1847D" w14:textId="77777777" w:rsidR="008B1F41" w:rsidRPr="00C726E1" w:rsidRDefault="008B1F41" w:rsidP="002F3A89">
                  <w:pPr>
                    <w:jc w:val="center"/>
                    <w:rPr>
                      <w:rFonts w:asciiTheme="minorHAnsi" w:eastAsia="Calibri" w:hAnsiTheme="minorHAnsi"/>
                      <w:bCs/>
                    </w:rPr>
                  </w:pPr>
                  <w:r w:rsidRPr="00877A51">
                    <w:rPr>
                      <w:noProof/>
                      <w:position w:val="-3"/>
                    </w:rPr>
                    <mc:AlternateContent>
                      <mc:Choice Requires="wpg">
                        <w:drawing>
                          <wp:inline distT="0" distB="0" distL="0" distR="0" wp14:anchorId="6A34518F" wp14:editId="7429B8D5">
                            <wp:extent cx="135890" cy="135890"/>
                            <wp:effectExtent l="0" t="0" r="0" b="0"/>
                            <wp:docPr id="336841790"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790213155"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4CAABEFA"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" filled="f" strokecolor="#000006" strokeweight=".25397mm">
                              <v:path arrowok="t"/>
                            </v:rect>
                            <w10:anchorlock/>
                          </v:group>
                        </w:pict>
                      </mc:Fallback>
                    </mc:AlternateContent>
                  </w:r>
                </w:p>
              </w:tc>
              <w:tc>
                <w:tcPr>
                  <w:tcW w:w="863" w:type="pct"/>
                  <w:tcBorders>
                    <w:top w:val="single" w:sz="4" w:space="0" w:color="auto"/>
                    <w:bottom w:val="dotted" w:sz="4" w:space="0" w:color="auto"/>
                  </w:tcBorders>
                  <w:vAlign w:val="center"/>
                </w:tcPr>
                <w:p w14:paraId="3504A1B7" w14:textId="77777777" w:rsidR="008B1F41" w:rsidRPr="00C726E1" w:rsidRDefault="008B1F41" w:rsidP="002F3A89">
                  <w:pPr>
                    <w:jc w:val="center"/>
                    <w:rPr>
                      <w:rFonts w:asciiTheme="minorHAnsi" w:eastAsia="Calibri" w:hAnsiTheme="minorHAnsi"/>
                      <w:bCs/>
                    </w:rPr>
                  </w:pPr>
                  <w:r w:rsidRPr="00877A51">
                    <w:rPr>
                      <w:noProof/>
                      <w:position w:val="-3"/>
                    </w:rPr>
                    <mc:AlternateContent>
                      <mc:Choice Requires="wpg">
                        <w:drawing>
                          <wp:inline distT="0" distB="0" distL="0" distR="0" wp14:anchorId="7FA4B411" wp14:editId="6C9CF792">
                            <wp:extent cx="135890" cy="135890"/>
                            <wp:effectExtent l="0" t="0" r="0" b="0"/>
                            <wp:docPr id="833545155"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1570857877"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4FCBCE2E"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" filled="f" strokecolor="#000006" strokeweight=".25397mm">
                              <v:path arrowok="t"/>
                            </v:rect>
                            <w10:anchorlock/>
                          </v:group>
                        </w:pict>
                      </mc:Fallback>
                    </mc:AlternateContent>
                  </w:r>
                </w:p>
              </w:tc>
            </w:tr>
            <w:tr w:rsidR="008B1F41" w:rsidRPr="00C726E1" w14:paraId="2CCC6079" w14:textId="77777777" w:rsidTr="002F3A89">
              <w:trPr>
                <w:cantSplit/>
              </w:trPr>
              <w:tc>
                <w:tcPr>
                  <w:tcW w:w="1753" w:type="pct"/>
                  <w:tcBorders>
                    <w:top w:val="dotted" w:sz="4" w:space="0" w:color="auto"/>
                    <w:left w:val="single" w:sz="4" w:space="0" w:color="auto"/>
                    <w:bottom w:val="single" w:sz="4" w:space="0" w:color="auto"/>
                  </w:tcBorders>
                </w:tcPr>
                <w:p w14:paraId="1B452D7E" w14:textId="77777777" w:rsidR="008B1F41" w:rsidRPr="00C726E1" w:rsidRDefault="008B1F41" w:rsidP="002F3A89">
                  <w:pPr>
                    <w:spacing w:after="160" w:line="259" w:lineRule="auto"/>
                    <w:rPr>
                      <w:rFonts w:asciiTheme="minorHAnsi" w:eastAsia="Calibri" w:hAnsiTheme="minorHAnsi"/>
                      <w:bCs/>
                    </w:rPr>
                  </w:pPr>
                </w:p>
              </w:tc>
              <w:tc>
                <w:tcPr>
                  <w:tcW w:w="1520" w:type="pct"/>
                  <w:tcBorders>
                    <w:top w:val="dotted" w:sz="4" w:space="0" w:color="auto"/>
                    <w:bottom w:val="single" w:sz="4" w:space="0" w:color="auto"/>
                  </w:tcBorders>
                </w:tcPr>
                <w:p w14:paraId="47EEFF1C" w14:textId="77777777" w:rsidR="008B1F41" w:rsidRPr="00C726E1" w:rsidRDefault="008B1F41" w:rsidP="002F3A89">
                  <w:pPr>
                    <w:spacing w:after="160" w:line="259" w:lineRule="auto"/>
                    <w:rPr>
                      <w:rFonts w:asciiTheme="minorHAnsi" w:eastAsia="Calibri" w:hAnsiTheme="minorHAnsi"/>
                      <w:bCs/>
                    </w:rPr>
                  </w:pPr>
                </w:p>
              </w:tc>
              <w:tc>
                <w:tcPr>
                  <w:tcW w:w="864" w:type="pct"/>
                  <w:tcBorders>
                    <w:top w:val="single" w:sz="4" w:space="0" w:color="auto"/>
                    <w:bottom w:val="single" w:sz="4" w:space="0" w:color="auto"/>
                  </w:tcBorders>
                  <w:vAlign w:val="center"/>
                </w:tcPr>
                <w:p w14:paraId="36BDA1D3" w14:textId="77777777" w:rsidR="008B1F41" w:rsidRPr="00C726E1" w:rsidRDefault="008B1F41" w:rsidP="002F3A89">
                  <w:pPr>
                    <w:jc w:val="center"/>
                    <w:rPr>
                      <w:rFonts w:asciiTheme="minorHAnsi" w:eastAsia="Calibri" w:hAnsiTheme="minorHAnsi"/>
                      <w:bCs/>
                    </w:rPr>
                  </w:pPr>
                  <w:r w:rsidRPr="00877A51">
                    <w:rPr>
                      <w:noProof/>
                      <w:position w:val="-3"/>
                    </w:rPr>
                    <mc:AlternateContent>
                      <mc:Choice Requires="wpg">
                        <w:drawing>
                          <wp:inline distT="0" distB="0" distL="0" distR="0" wp14:anchorId="5CD27E91" wp14:editId="124E7B7D">
                            <wp:extent cx="135890" cy="135890"/>
                            <wp:effectExtent l="0" t="0" r="0" b="0"/>
                            <wp:docPr id="1668141741"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848054926"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1F3A21C2"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" filled="f" strokecolor="#000006" strokeweight=".25397mm">
                              <v:path arrowok="t"/>
                            </v:rect>
                            <w10:anchorlock/>
                          </v:group>
                        </w:pict>
                      </mc:Fallback>
                    </mc:AlternateContent>
                  </w:r>
                </w:p>
              </w:tc>
              <w:tc>
                <w:tcPr>
                  <w:tcW w:w="863" w:type="pct"/>
                  <w:tcBorders>
                    <w:top w:val="single" w:sz="4" w:space="0" w:color="auto"/>
                    <w:bottom w:val="single" w:sz="4" w:space="0" w:color="auto"/>
                  </w:tcBorders>
                  <w:vAlign w:val="center"/>
                </w:tcPr>
                <w:p w14:paraId="23F5EE86" w14:textId="77777777" w:rsidR="008B1F41" w:rsidRPr="00C726E1" w:rsidRDefault="008B1F41" w:rsidP="002F3A89">
                  <w:pPr>
                    <w:jc w:val="center"/>
                    <w:rPr>
                      <w:rFonts w:asciiTheme="minorHAnsi" w:eastAsia="Calibri" w:hAnsiTheme="minorHAnsi"/>
                      <w:bCs/>
                    </w:rPr>
                  </w:pPr>
                  <w:r w:rsidRPr="00877A51">
                    <w:rPr>
                      <w:noProof/>
                      <w:position w:val="-3"/>
                    </w:rPr>
                    <mc:AlternateContent>
                      <mc:Choice Requires="wpg">
                        <w:drawing>
                          <wp:inline distT="0" distB="0" distL="0" distR="0" wp14:anchorId="67E412B8" wp14:editId="33AF1268">
                            <wp:extent cx="135890" cy="135890"/>
                            <wp:effectExtent l="0" t="0" r="0" b="0"/>
                            <wp:docPr id="433577204"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573983057"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4BE1F9E5"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" filled="f" strokecolor="#000006" strokeweight=".25397mm">
                              <v:path arrowok="t"/>
                            </v:rect>
                            <w10:anchorlock/>
                          </v:group>
                        </w:pict>
                      </mc:Fallback>
                    </mc:AlternateContent>
                  </w:r>
                </w:p>
              </w:tc>
            </w:tr>
          </w:tbl>
          <w:p w14:paraId="379DDAF9" w14:textId="77777777" w:rsidR="008B1F41" w:rsidRPr="00C726E1" w:rsidRDefault="008B1F41" w:rsidP="002F3A89">
            <w:pPr>
              <w:widowControl w:val="0"/>
              <w:tabs>
                <w:tab w:val="left" w:pos="1068"/>
              </w:tabs>
              <w:jc w:val="center"/>
              <w:rPr>
                <w:rFonts w:asciiTheme="minorHAnsi" w:hAnsiTheme="minorHAnsi"/>
                <w:bCs/>
              </w:rPr>
            </w:pPr>
          </w:p>
          <w:p w14:paraId="3DE65434" w14:textId="77777777" w:rsidR="008B1F41" w:rsidRPr="00C726E1" w:rsidRDefault="008B1F41" w:rsidP="002F3A89">
            <w:pPr>
              <w:widowControl w:val="0"/>
              <w:tabs>
                <w:tab w:val="left" w:pos="1068"/>
              </w:tabs>
              <w:rPr>
                <w:rFonts w:asciiTheme="minorHAnsi" w:hAnsiTheme="minorHAnsi"/>
                <w:bCs/>
              </w:rPr>
            </w:pPr>
          </w:p>
          <w:p w14:paraId="48392F40" w14:textId="77777777" w:rsidR="008B1F41" w:rsidRPr="00EE00DD" w:rsidRDefault="008B1F41" w:rsidP="002F3A89">
            <w:pPr>
              <w:widowControl w:val="0"/>
              <w:tabs>
                <w:tab w:val="left" w:pos="1068"/>
              </w:tabs>
              <w:rPr>
                <w:rFonts w:asciiTheme="minorHAnsi" w:hAnsiTheme="minorHAnsi"/>
                <w:b/>
              </w:rPr>
            </w:pPr>
            <w:r w:rsidRPr="00EE00DD">
              <w:rPr>
                <w:rFonts w:asciiTheme="minorHAnsi" w:hAnsiTheme="minorHAnsi"/>
                <w:b/>
              </w:rPr>
              <w:t>2.</w:t>
            </w:r>
          </w:p>
          <w:p w14:paraId="54D6745A" w14:textId="77777777" w:rsidR="008B1F41" w:rsidRDefault="008B1F41" w:rsidP="002F3A89">
            <w:pPr>
              <w:widowControl w:val="0"/>
              <w:tabs>
                <w:tab w:val="left" w:pos="1068"/>
              </w:tabs>
              <w:ind w:left="323" w:hanging="323"/>
              <w:rPr>
                <w:rFonts w:asciiTheme="minorHAnsi" w:hAnsiTheme="minorHAnsi"/>
                <w:bCs/>
              </w:rPr>
            </w:pPr>
            <w:r w:rsidRPr="00877A51">
              <w:rPr>
                <w:noProof/>
                <w:position w:val="-3"/>
              </w:rPr>
              <mc:AlternateContent>
                <mc:Choice Requires="wpg">
                  <w:drawing>
                    <wp:inline distT="0" distB="0" distL="0" distR="0" wp14:anchorId="5E61F965" wp14:editId="6FA97AD2">
                      <wp:extent cx="135890" cy="135890"/>
                      <wp:effectExtent l="0" t="0" r="0" b="0"/>
                      <wp:docPr id="1098222435"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579146457"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1BFB6F0F"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" filled="f" strokecolor="#000006" strokeweight=".25397mm">
                        <v:path arrowok="t"/>
                      </v:rect>
                      <w10:anchorlock/>
                    </v:group>
                  </w:pict>
                </mc:Fallback>
              </mc:AlternateContent>
            </w:r>
            <w:r>
              <w:rPr>
                <w:rFonts w:asciiTheme="minorHAnsi" w:hAnsiTheme="minorHAnsi"/>
                <w:bCs/>
              </w:rPr>
              <w:t xml:space="preserve"> </w:t>
            </w:r>
            <w:r w:rsidRPr="00C726E1">
              <w:rPr>
                <w:rFonts w:asciiTheme="minorHAnsi" w:hAnsiTheme="minorHAnsi"/>
                <w:bCs/>
              </w:rPr>
              <w:t>che i requisiti di capacità tecnica sopra dichiarati sono requisiti sufficienti per la partecipazione alla procedura da parte di questo operatore economico (anche in relazione alla quota di partecipazione nel caso di RTI)</w:t>
            </w:r>
          </w:p>
          <w:p w14:paraId="423A9330" w14:textId="77777777" w:rsidR="008B1F41" w:rsidRPr="00C726E1" w:rsidRDefault="008B1F41" w:rsidP="002F3A89">
            <w:pPr>
              <w:widowControl w:val="0"/>
              <w:tabs>
                <w:tab w:val="left" w:pos="1068"/>
              </w:tabs>
              <w:ind w:left="323" w:hanging="323"/>
              <w:rPr>
                <w:rFonts w:asciiTheme="minorHAnsi" w:hAnsiTheme="minorHAnsi"/>
                <w:bCs/>
              </w:rPr>
            </w:pPr>
          </w:p>
          <w:p w14:paraId="5C2D60E4" w14:textId="77777777" w:rsidR="008B1F41" w:rsidRPr="00EE00DD" w:rsidRDefault="008B1F41" w:rsidP="002F3A89">
            <w:pPr>
              <w:widowControl w:val="0"/>
              <w:tabs>
                <w:tab w:val="left" w:pos="1068"/>
              </w:tabs>
              <w:rPr>
                <w:rFonts w:asciiTheme="minorHAnsi" w:hAnsiTheme="minorHAnsi"/>
                <w:b/>
              </w:rPr>
            </w:pPr>
            <w:r w:rsidRPr="00EE00DD">
              <w:rPr>
                <w:rFonts w:asciiTheme="minorHAnsi" w:hAnsiTheme="minorHAnsi"/>
                <w:b/>
              </w:rPr>
              <w:t>Oppure</w:t>
            </w:r>
          </w:p>
          <w:p w14:paraId="53EAFD78" w14:textId="77777777" w:rsidR="008B1F41" w:rsidRPr="00C726E1" w:rsidRDefault="008B1F41" w:rsidP="002F3A89">
            <w:pPr>
              <w:widowControl w:val="0"/>
              <w:tabs>
                <w:tab w:val="left" w:pos="1068"/>
              </w:tabs>
              <w:rPr>
                <w:rFonts w:asciiTheme="minorHAnsi" w:hAnsiTheme="minorHAnsi"/>
                <w:bCs/>
              </w:rPr>
            </w:pPr>
          </w:p>
          <w:p w14:paraId="790ABAFC" w14:textId="12D29C4C" w:rsidR="008B1F41" w:rsidRPr="00C726E1" w:rsidRDefault="008B1F41" w:rsidP="002F3A89">
            <w:pPr>
              <w:widowControl w:val="0"/>
              <w:tabs>
                <w:tab w:val="left" w:pos="1068"/>
              </w:tabs>
              <w:ind w:left="323" w:hanging="323"/>
              <w:rPr>
                <w:rFonts w:asciiTheme="minorHAnsi" w:hAnsiTheme="minorHAnsi"/>
                <w:bCs/>
              </w:rPr>
            </w:pPr>
            <w:r w:rsidRPr="00877A51">
              <w:rPr>
                <w:noProof/>
                <w:position w:val="-3"/>
              </w:rPr>
              <mc:AlternateContent>
                <mc:Choice Requires="wpg">
                  <w:drawing>
                    <wp:inline distT="0" distB="0" distL="0" distR="0" wp14:anchorId="53D9B00A" wp14:editId="6143633F">
                      <wp:extent cx="135890" cy="135890"/>
                      <wp:effectExtent l="0" t="0" r="0" b="0"/>
                      <wp:docPr id="337818720"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868560768"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6E4E6E46"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" filled="f" strokecolor="#000006" strokeweight=".25397mm">
                        <v:path arrowok="t"/>
                      </v:rect>
                      <w10:anchorlock/>
                    </v:group>
                  </w:pict>
                </mc:Fallback>
              </mc:AlternateContent>
            </w:r>
            <w:r>
              <w:rPr>
                <w:rFonts w:asciiTheme="minorHAnsi" w:hAnsiTheme="minorHAnsi"/>
                <w:bCs/>
              </w:rPr>
              <w:t xml:space="preserve"> </w:t>
            </w:r>
            <w:r w:rsidRPr="00C726E1">
              <w:rPr>
                <w:rFonts w:asciiTheme="minorHAnsi" w:hAnsiTheme="minorHAnsi"/>
                <w:bCs/>
              </w:rPr>
              <w:t xml:space="preserve">che i requisiti di capacità tecnica sopra dichiarati non sono requisiti sufficienti per la partecipazione alla procedura da parte di questo operatore economico (anche in relazione alla quota di partecipazione nel caso di RTI) per cui, ai sensi dell’art.104 </w:t>
            </w:r>
            <w:r w:rsidR="00A91E86">
              <w:rPr>
                <w:rFonts w:asciiTheme="minorHAnsi" w:hAnsiTheme="minorHAnsi"/>
                <w:bCs/>
              </w:rPr>
              <w:t>d.l</w:t>
            </w:r>
            <w:r w:rsidRPr="00C726E1">
              <w:rPr>
                <w:rFonts w:asciiTheme="minorHAnsi" w:hAnsiTheme="minorHAnsi"/>
                <w:bCs/>
              </w:rPr>
              <w:t xml:space="preserve">gs.36/2023, il possesso del requisito del quale questo operatore è carente, è soddisfatto avvalendosi dei requisiti da operatore/ impresa/e ausiliaria/e, come indicato nel seguito: </w:t>
            </w:r>
          </w:p>
          <w:p w14:paraId="2BB43FF2" w14:textId="77777777" w:rsidR="008B1F41" w:rsidRPr="00C726E1" w:rsidRDefault="008B1F41" w:rsidP="002F3A89">
            <w:pPr>
              <w:widowControl w:val="0"/>
              <w:tabs>
                <w:tab w:val="left" w:pos="1068"/>
              </w:tabs>
              <w:rPr>
                <w:rFonts w:asciiTheme="minorHAnsi" w:hAnsiTheme="minorHAnsi"/>
                <w:bCs/>
              </w:rPr>
            </w:pPr>
            <w:r w:rsidRPr="00C726E1">
              <w:rPr>
                <w:rFonts w:asciiTheme="minorHAnsi" w:hAnsiTheme="minorHAnsi"/>
                <w:bCs/>
              </w:rPr>
              <w:t>*</w:t>
            </w:r>
          </w:p>
          <w:tbl>
            <w:tblPr>
              <w:tblW w:w="5000" w:type="pct"/>
              <w:tblLook w:val="00A0" w:firstRow="1" w:lastRow="0" w:firstColumn="1" w:lastColumn="0" w:noHBand="0" w:noVBand="0"/>
            </w:tblPr>
            <w:tblGrid>
              <w:gridCol w:w="1114"/>
              <w:gridCol w:w="392"/>
              <w:gridCol w:w="555"/>
              <w:gridCol w:w="2404"/>
              <w:gridCol w:w="785"/>
              <w:gridCol w:w="1366"/>
              <w:gridCol w:w="2746"/>
              <w:gridCol w:w="450"/>
            </w:tblGrid>
            <w:tr w:rsidR="008B1F41" w:rsidRPr="00C726E1" w14:paraId="0131BD59" w14:textId="77777777" w:rsidTr="002F3A89">
              <w:tc>
                <w:tcPr>
                  <w:tcW w:w="575" w:type="pct"/>
                  <w:tcMar>
                    <w:left w:w="0" w:type="dxa"/>
                    <w:right w:w="0" w:type="dxa"/>
                  </w:tcMar>
                  <w:vAlign w:val="center"/>
                </w:tcPr>
                <w:p w14:paraId="3D05FE0E" w14:textId="77777777" w:rsidR="008B1F41" w:rsidRPr="00C726E1" w:rsidRDefault="008B1F41" w:rsidP="002F3A89">
                  <w:pPr>
                    <w:spacing w:before="20" w:after="20"/>
                    <w:ind w:left="227"/>
                    <w:jc w:val="center"/>
                    <w:rPr>
                      <w:rFonts w:asciiTheme="minorHAnsi" w:hAnsiTheme="minorHAnsi"/>
                      <w:bCs/>
                    </w:rPr>
                  </w:pPr>
                  <w:r w:rsidRPr="00C726E1">
                    <w:rPr>
                      <w:rFonts w:asciiTheme="minorHAnsi" w:hAnsiTheme="minorHAnsi"/>
                      <w:bCs/>
                    </w:rPr>
                    <w:t>2.a</w:t>
                  </w:r>
                </w:p>
              </w:tc>
              <w:tc>
                <w:tcPr>
                  <w:tcW w:w="4425" w:type="pct"/>
                  <w:gridSpan w:val="7"/>
                  <w:vAlign w:val="center"/>
                </w:tcPr>
                <w:p w14:paraId="29F04271" w14:textId="77777777" w:rsidR="008B1F41" w:rsidRPr="00C726E1" w:rsidRDefault="008B1F41" w:rsidP="002F3A89">
                  <w:pPr>
                    <w:spacing w:before="20" w:after="20"/>
                    <w:ind w:left="254"/>
                    <w:rPr>
                      <w:rFonts w:asciiTheme="minorHAnsi" w:hAnsiTheme="minorHAnsi"/>
                      <w:bCs/>
                    </w:rPr>
                  </w:pPr>
                  <w:r w:rsidRPr="00C726E1">
                    <w:rPr>
                      <w:rFonts w:asciiTheme="minorHAnsi" w:hAnsiTheme="minorHAnsi"/>
                      <w:bCs/>
                    </w:rPr>
                    <w:t>requisito ……………</w:t>
                  </w:r>
                  <w:r>
                    <w:rPr>
                      <w:rFonts w:asciiTheme="minorHAnsi" w:hAnsiTheme="minorHAnsi"/>
                      <w:bCs/>
                    </w:rPr>
                    <w:t>………………………</w:t>
                  </w:r>
                  <w:proofErr w:type="gramStart"/>
                  <w:r>
                    <w:rPr>
                      <w:rFonts w:asciiTheme="minorHAnsi" w:hAnsiTheme="minorHAnsi"/>
                      <w:bCs/>
                    </w:rPr>
                    <w:t>…….</w:t>
                  </w:r>
                  <w:proofErr w:type="gramEnd"/>
                  <w:r>
                    <w:rPr>
                      <w:rFonts w:asciiTheme="minorHAnsi" w:hAnsiTheme="minorHAnsi"/>
                      <w:bCs/>
                    </w:rPr>
                    <w:t>.</w:t>
                  </w:r>
                  <w:r w:rsidRPr="00C726E1">
                    <w:rPr>
                      <w:rFonts w:asciiTheme="minorHAnsi" w:hAnsiTheme="minorHAnsi"/>
                      <w:bCs/>
                    </w:rPr>
                    <w:t>…………………..:</w:t>
                  </w:r>
                </w:p>
              </w:tc>
            </w:tr>
            <w:tr w:rsidR="008B1F41" w:rsidRPr="00C726E1" w14:paraId="1A4506AA" w14:textId="77777777" w:rsidTr="002F3A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2248" w:type="pct"/>
                  <w:gridSpan w:val="4"/>
                  <w:tcBorders>
                    <w:top w:val="nil"/>
                    <w:left w:val="nil"/>
                    <w:bottom w:val="nil"/>
                  </w:tcBorders>
                  <w:vAlign w:val="center"/>
                </w:tcPr>
                <w:p w14:paraId="6C39C011" w14:textId="77777777" w:rsidR="008B1F41" w:rsidRPr="00C726E1" w:rsidRDefault="008B1F41" w:rsidP="002F3A89">
                  <w:pPr>
                    <w:spacing w:before="60" w:after="60"/>
                    <w:ind w:left="254"/>
                    <w:rPr>
                      <w:rFonts w:asciiTheme="minorHAnsi" w:hAnsiTheme="minorHAnsi"/>
                      <w:bCs/>
                    </w:rPr>
                  </w:pPr>
                  <w:r w:rsidRPr="00C726E1">
                    <w:rPr>
                      <w:rFonts w:asciiTheme="minorHAnsi" w:hAnsiTheme="minorHAnsi"/>
                      <w:bCs/>
                    </w:rPr>
                    <w:t>messi a disposizione dall’operatore/ ausiliario:</w:t>
                  </w:r>
                </w:p>
              </w:tc>
              <w:tc>
                <w:tcPr>
                  <w:tcW w:w="2752" w:type="pct"/>
                  <w:gridSpan w:val="4"/>
                  <w:tcBorders>
                    <w:top w:val="nil"/>
                    <w:bottom w:val="single" w:sz="4" w:space="0" w:color="auto"/>
                    <w:right w:val="single" w:sz="4" w:space="0" w:color="auto"/>
                  </w:tcBorders>
                  <w:vAlign w:val="center"/>
                </w:tcPr>
                <w:p w14:paraId="7E8A49FA" w14:textId="77777777" w:rsidR="008B1F41" w:rsidRPr="00C726E1" w:rsidRDefault="008B1F41" w:rsidP="002F3A89">
                  <w:pPr>
                    <w:spacing w:before="60" w:after="60"/>
                    <w:rPr>
                      <w:rFonts w:asciiTheme="minorHAnsi" w:hAnsiTheme="minorHAnsi"/>
                      <w:bCs/>
                    </w:rPr>
                  </w:pPr>
                </w:p>
              </w:tc>
            </w:tr>
            <w:tr w:rsidR="008B1F41" w:rsidRPr="00C726E1" w14:paraId="359A77EE" w14:textId="77777777" w:rsidTr="002F3A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5000" w:type="pct"/>
                  <w:gridSpan w:val="8"/>
                  <w:tcBorders>
                    <w:top w:val="nil"/>
                    <w:left w:val="nil"/>
                    <w:bottom w:val="nil"/>
                    <w:right w:val="nil"/>
                  </w:tcBorders>
                  <w:vAlign w:val="center"/>
                </w:tcPr>
                <w:p w14:paraId="651D718F" w14:textId="77777777" w:rsidR="008B1F41" w:rsidRPr="00C726E1" w:rsidRDefault="008B1F41" w:rsidP="002F3A89">
                  <w:pPr>
                    <w:rPr>
                      <w:rFonts w:asciiTheme="minorHAnsi" w:hAnsiTheme="minorHAnsi"/>
                      <w:bCs/>
                    </w:rPr>
                  </w:pPr>
                </w:p>
              </w:tc>
            </w:tr>
            <w:tr w:rsidR="008B1F41" w:rsidRPr="00C726E1" w14:paraId="0D3074D9" w14:textId="77777777" w:rsidTr="002F3A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782" w:type="pct"/>
                  <w:gridSpan w:val="2"/>
                  <w:tcBorders>
                    <w:top w:val="nil"/>
                    <w:left w:val="nil"/>
                    <w:bottom w:val="nil"/>
                    <w:right w:val="single" w:sz="4" w:space="0" w:color="auto"/>
                  </w:tcBorders>
                  <w:vAlign w:val="center"/>
                </w:tcPr>
                <w:p w14:paraId="01F7BE68" w14:textId="77777777" w:rsidR="008B1F41" w:rsidRPr="00C726E1" w:rsidRDefault="008B1F41" w:rsidP="002F3A89">
                  <w:pPr>
                    <w:spacing w:before="60" w:after="60"/>
                    <w:jc w:val="right"/>
                    <w:rPr>
                      <w:rFonts w:asciiTheme="minorHAnsi" w:hAnsiTheme="minorHAnsi"/>
                      <w:bCs/>
                    </w:rPr>
                  </w:pPr>
                  <w:r w:rsidRPr="00C726E1">
                    <w:rPr>
                      <w:rFonts w:asciiTheme="minorHAnsi" w:hAnsiTheme="minorHAnsi"/>
                      <w:bCs/>
                    </w:rPr>
                    <w:t>con sede in:</w:t>
                  </w:r>
                </w:p>
              </w:tc>
              <w:tc>
                <w:tcPr>
                  <w:tcW w:w="1873" w:type="pct"/>
                  <w:gridSpan w:val="3"/>
                  <w:tcBorders>
                    <w:top w:val="nil"/>
                    <w:left w:val="single" w:sz="4" w:space="0" w:color="auto"/>
                  </w:tcBorders>
                  <w:vAlign w:val="center"/>
                </w:tcPr>
                <w:p w14:paraId="18504033" w14:textId="77777777" w:rsidR="008B1F41" w:rsidRPr="00C726E1" w:rsidRDefault="008B1F41" w:rsidP="002F3A89">
                  <w:pPr>
                    <w:spacing w:before="60" w:after="60"/>
                    <w:rPr>
                      <w:rFonts w:asciiTheme="minorHAnsi" w:hAnsiTheme="minorHAnsi"/>
                      <w:bCs/>
                    </w:rPr>
                  </w:pPr>
                </w:p>
              </w:tc>
              <w:tc>
                <w:tcPr>
                  <w:tcW w:w="703" w:type="pct"/>
                  <w:tcBorders>
                    <w:top w:val="nil"/>
                    <w:bottom w:val="nil"/>
                    <w:right w:val="nil"/>
                  </w:tcBorders>
                  <w:vAlign w:val="center"/>
                </w:tcPr>
                <w:p w14:paraId="59BBA2A5" w14:textId="77777777" w:rsidR="008B1F41" w:rsidRPr="00C726E1" w:rsidRDefault="008B1F41" w:rsidP="002F3A89">
                  <w:pPr>
                    <w:spacing w:before="60" w:after="60"/>
                    <w:rPr>
                      <w:rFonts w:asciiTheme="minorHAnsi" w:hAnsiTheme="minorHAnsi"/>
                      <w:bCs/>
                    </w:rPr>
                  </w:pPr>
                  <w:r w:rsidRPr="00C726E1">
                    <w:rPr>
                      <w:rFonts w:asciiTheme="minorHAnsi" w:hAnsiTheme="minorHAnsi"/>
                      <w:bCs/>
                    </w:rPr>
                    <w:t>cod. fiscale:</w:t>
                  </w:r>
                </w:p>
              </w:tc>
              <w:tc>
                <w:tcPr>
                  <w:tcW w:w="1406" w:type="pct"/>
                  <w:tcBorders>
                    <w:top w:val="nil"/>
                    <w:bottom w:val="single" w:sz="4" w:space="0" w:color="auto"/>
                    <w:right w:val="single" w:sz="4" w:space="0" w:color="auto"/>
                  </w:tcBorders>
                  <w:vAlign w:val="center"/>
                </w:tcPr>
                <w:p w14:paraId="0E5B74AD" w14:textId="77777777" w:rsidR="008B1F41" w:rsidRPr="00C726E1" w:rsidRDefault="008B1F41" w:rsidP="002F3A89">
                  <w:pPr>
                    <w:spacing w:before="60" w:after="60"/>
                    <w:rPr>
                      <w:rFonts w:asciiTheme="minorHAnsi" w:hAnsiTheme="minorHAnsi"/>
                      <w:bCs/>
                    </w:rPr>
                  </w:pPr>
                </w:p>
              </w:tc>
              <w:tc>
                <w:tcPr>
                  <w:tcW w:w="236" w:type="pct"/>
                  <w:tcBorders>
                    <w:top w:val="nil"/>
                    <w:bottom w:val="nil"/>
                    <w:right w:val="nil"/>
                  </w:tcBorders>
                  <w:vAlign w:val="center"/>
                </w:tcPr>
                <w:p w14:paraId="6597D76E" w14:textId="77777777" w:rsidR="008B1F41" w:rsidRPr="00C726E1" w:rsidRDefault="008B1F41" w:rsidP="002F3A89">
                  <w:pPr>
                    <w:spacing w:before="60" w:after="60"/>
                    <w:rPr>
                      <w:rFonts w:asciiTheme="minorHAnsi" w:hAnsiTheme="minorHAnsi"/>
                      <w:bCs/>
                    </w:rPr>
                  </w:pPr>
                  <w:r w:rsidRPr="00C726E1">
                    <w:rPr>
                      <w:rFonts w:asciiTheme="minorHAnsi" w:hAnsiTheme="minorHAnsi"/>
                      <w:bCs/>
                    </w:rPr>
                    <w:t>e</w:t>
                  </w:r>
                </w:p>
              </w:tc>
            </w:tr>
            <w:tr w:rsidR="008B1F41" w:rsidRPr="00C726E1" w14:paraId="00504EFE" w14:textId="77777777" w:rsidTr="002F3A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782" w:type="pct"/>
                  <w:gridSpan w:val="2"/>
                  <w:tcBorders>
                    <w:top w:val="nil"/>
                    <w:left w:val="nil"/>
                    <w:bottom w:val="nil"/>
                    <w:right w:val="nil"/>
                  </w:tcBorders>
                </w:tcPr>
                <w:p w14:paraId="16FF732A" w14:textId="77777777" w:rsidR="008B1F41" w:rsidRPr="00C726E1" w:rsidRDefault="008B1F41" w:rsidP="002F3A89">
                  <w:pPr>
                    <w:spacing w:before="60" w:after="60"/>
                    <w:jc w:val="right"/>
                    <w:rPr>
                      <w:rFonts w:asciiTheme="minorHAnsi" w:hAnsiTheme="minorHAnsi"/>
                      <w:bCs/>
                    </w:rPr>
                  </w:pPr>
                </w:p>
              </w:tc>
              <w:tc>
                <w:tcPr>
                  <w:tcW w:w="234" w:type="pct"/>
                  <w:tcBorders>
                    <w:top w:val="nil"/>
                    <w:left w:val="nil"/>
                    <w:bottom w:val="nil"/>
                    <w:right w:val="nil"/>
                  </w:tcBorders>
                </w:tcPr>
                <w:p w14:paraId="60F1CCED" w14:textId="77777777" w:rsidR="008B1F41" w:rsidRPr="00C726E1" w:rsidRDefault="008B1F41" w:rsidP="002F3A89">
                  <w:pPr>
                    <w:spacing w:before="60" w:after="60"/>
                    <w:rPr>
                      <w:rFonts w:asciiTheme="minorHAnsi" w:hAnsiTheme="minorHAnsi"/>
                      <w:bCs/>
                    </w:rPr>
                  </w:pPr>
                </w:p>
              </w:tc>
              <w:tc>
                <w:tcPr>
                  <w:tcW w:w="3984" w:type="pct"/>
                  <w:gridSpan w:val="5"/>
                  <w:tcBorders>
                    <w:top w:val="nil"/>
                    <w:left w:val="nil"/>
                    <w:bottom w:val="nil"/>
                    <w:right w:val="nil"/>
                  </w:tcBorders>
                  <w:vAlign w:val="center"/>
                </w:tcPr>
                <w:p w14:paraId="374F828E" w14:textId="77777777" w:rsidR="008B1F41" w:rsidRPr="00C726E1" w:rsidRDefault="008B1F41" w:rsidP="002F3A89">
                  <w:pPr>
                    <w:spacing w:before="60" w:after="60"/>
                    <w:ind w:left="110" w:hanging="110"/>
                    <w:rPr>
                      <w:rFonts w:asciiTheme="minorHAnsi" w:hAnsiTheme="minorHAnsi"/>
                      <w:bCs/>
                    </w:rPr>
                  </w:pPr>
                </w:p>
              </w:tc>
            </w:tr>
            <w:tr w:rsidR="008B1F41" w:rsidRPr="00C726E1" w14:paraId="48B40D9A" w14:textId="77777777" w:rsidTr="002F3A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782" w:type="pct"/>
                  <w:gridSpan w:val="2"/>
                  <w:tcBorders>
                    <w:top w:val="nil"/>
                    <w:left w:val="nil"/>
                    <w:bottom w:val="nil"/>
                    <w:right w:val="nil"/>
                  </w:tcBorders>
                  <w:vAlign w:val="center"/>
                </w:tcPr>
                <w:p w14:paraId="23F30BBD" w14:textId="77777777" w:rsidR="008B1F41" w:rsidRPr="00C726E1" w:rsidRDefault="008B1F41" w:rsidP="002F3A89">
                  <w:pPr>
                    <w:spacing w:before="60" w:after="60"/>
                    <w:rPr>
                      <w:rFonts w:asciiTheme="minorHAnsi" w:hAnsiTheme="minorHAnsi"/>
                      <w:bCs/>
                    </w:rPr>
                  </w:pPr>
                </w:p>
              </w:tc>
              <w:tc>
                <w:tcPr>
                  <w:tcW w:w="234" w:type="pct"/>
                  <w:tcBorders>
                    <w:top w:val="nil"/>
                    <w:left w:val="nil"/>
                    <w:bottom w:val="nil"/>
                    <w:right w:val="nil"/>
                  </w:tcBorders>
                </w:tcPr>
                <w:p w14:paraId="3E16249C" w14:textId="77777777" w:rsidR="008B1F41" w:rsidRPr="00C726E1" w:rsidRDefault="008B1F41" w:rsidP="002F3A89">
                  <w:pPr>
                    <w:spacing w:before="60" w:after="60"/>
                    <w:rPr>
                      <w:rFonts w:asciiTheme="minorHAnsi" w:hAnsiTheme="minorHAnsi"/>
                      <w:bCs/>
                    </w:rPr>
                  </w:pPr>
                  <w:r w:rsidRPr="00877A51">
                    <w:rPr>
                      <w:noProof/>
                      <w:position w:val="-3"/>
                    </w:rPr>
                    <mc:AlternateContent>
                      <mc:Choice Requires="wpg">
                        <w:drawing>
                          <wp:inline distT="0" distB="0" distL="0" distR="0" wp14:anchorId="71434C23" wp14:editId="3DCCDC44">
                            <wp:extent cx="135890" cy="135890"/>
                            <wp:effectExtent l="0" t="0" r="0" b="0"/>
                            <wp:docPr id="334680124"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1168255372"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75CD9540"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" filled="f" strokecolor="#000006" strokeweight=".25397mm">
                              <v:path arrowok="t"/>
                            </v:rect>
                            <w10:anchorlock/>
                          </v:group>
                        </w:pict>
                      </mc:Fallback>
                    </mc:AlternateContent>
                  </w:r>
                </w:p>
              </w:tc>
              <w:tc>
                <w:tcPr>
                  <w:tcW w:w="3984" w:type="pct"/>
                  <w:gridSpan w:val="5"/>
                  <w:tcBorders>
                    <w:top w:val="nil"/>
                    <w:left w:val="nil"/>
                    <w:bottom w:val="nil"/>
                    <w:right w:val="nil"/>
                  </w:tcBorders>
                  <w:vAlign w:val="center"/>
                </w:tcPr>
                <w:p w14:paraId="72873974" w14:textId="77777777" w:rsidR="008B1F41" w:rsidRPr="00C726E1" w:rsidRDefault="008B1F41" w:rsidP="002F3A89">
                  <w:pPr>
                    <w:spacing w:before="60" w:after="60"/>
                    <w:ind w:left="110" w:hanging="110"/>
                    <w:rPr>
                      <w:rFonts w:asciiTheme="minorHAnsi" w:hAnsiTheme="minorHAnsi"/>
                      <w:bCs/>
                    </w:rPr>
                  </w:pPr>
                  <w:r w:rsidRPr="00C726E1">
                    <w:rPr>
                      <w:rFonts w:asciiTheme="minorHAnsi" w:hAnsiTheme="minorHAnsi"/>
                      <w:bCs/>
                    </w:rPr>
                    <w:t>-(eventuale)</w:t>
                  </w:r>
                  <w:r w:rsidRPr="00C726E1">
                    <w:rPr>
                      <w:rFonts w:asciiTheme="minorHAnsi" w:hAnsiTheme="minorHAnsi"/>
                      <w:bCs/>
                    </w:rPr>
                    <w:tab/>
                    <w:t>dichiara, ai sensi dell’articolo 47 del d.P.R. n. 445 del 2000, che la suddetta impresa ausiliaria appartiene al medesimo gruppo di questa impresa in forza del seguente legame giuridico ed economico esistente:</w:t>
                  </w:r>
                </w:p>
              </w:tc>
            </w:tr>
            <w:tr w:rsidR="008B1F41" w:rsidRPr="00C726E1" w14:paraId="6D5EB7C6" w14:textId="77777777" w:rsidTr="002F3A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782" w:type="pct"/>
                  <w:gridSpan w:val="2"/>
                  <w:tcBorders>
                    <w:top w:val="nil"/>
                    <w:left w:val="nil"/>
                    <w:bottom w:val="nil"/>
                    <w:right w:val="nil"/>
                  </w:tcBorders>
                  <w:vAlign w:val="center"/>
                </w:tcPr>
                <w:p w14:paraId="3E7AAD87" w14:textId="77777777" w:rsidR="008B1F41" w:rsidRPr="00C726E1" w:rsidRDefault="008B1F41" w:rsidP="002F3A89">
                  <w:pPr>
                    <w:spacing w:before="60" w:after="60"/>
                    <w:rPr>
                      <w:rFonts w:asciiTheme="minorHAnsi" w:hAnsiTheme="minorHAnsi"/>
                      <w:bCs/>
                    </w:rPr>
                  </w:pPr>
                </w:p>
              </w:tc>
              <w:tc>
                <w:tcPr>
                  <w:tcW w:w="234" w:type="pct"/>
                  <w:tcBorders>
                    <w:top w:val="nil"/>
                    <w:left w:val="nil"/>
                    <w:bottom w:val="nil"/>
                    <w:right w:val="nil"/>
                  </w:tcBorders>
                </w:tcPr>
                <w:p w14:paraId="035FF30E" w14:textId="77777777" w:rsidR="008B1F41" w:rsidRPr="00C726E1" w:rsidRDefault="008B1F41" w:rsidP="002F3A89">
                  <w:pPr>
                    <w:spacing w:before="60" w:after="60"/>
                    <w:rPr>
                      <w:rFonts w:asciiTheme="minorHAnsi" w:hAnsiTheme="minorHAnsi"/>
                      <w:bCs/>
                    </w:rPr>
                  </w:pPr>
                </w:p>
              </w:tc>
              <w:tc>
                <w:tcPr>
                  <w:tcW w:w="3984" w:type="pct"/>
                  <w:gridSpan w:val="5"/>
                  <w:tcBorders>
                    <w:top w:val="nil"/>
                    <w:left w:val="nil"/>
                    <w:bottom w:val="single" w:sz="4" w:space="0" w:color="auto"/>
                    <w:right w:val="nil"/>
                  </w:tcBorders>
                  <w:vAlign w:val="center"/>
                </w:tcPr>
                <w:p w14:paraId="12FC1FDA" w14:textId="77777777" w:rsidR="008B1F41" w:rsidRPr="00C726E1" w:rsidRDefault="008B1F41" w:rsidP="002F3A89">
                  <w:pPr>
                    <w:spacing w:before="60" w:after="60"/>
                    <w:ind w:left="110" w:hanging="110"/>
                    <w:rPr>
                      <w:rFonts w:asciiTheme="minorHAnsi" w:hAnsiTheme="minorHAnsi"/>
                      <w:bCs/>
                    </w:rPr>
                  </w:pPr>
                </w:p>
              </w:tc>
            </w:tr>
          </w:tbl>
          <w:p w14:paraId="65BD0F01" w14:textId="77777777" w:rsidR="008B1F41" w:rsidRPr="00C726E1" w:rsidRDefault="008B1F41" w:rsidP="002F3A89">
            <w:pPr>
              <w:widowControl w:val="0"/>
              <w:tabs>
                <w:tab w:val="left" w:pos="1068"/>
              </w:tabs>
              <w:rPr>
                <w:rFonts w:asciiTheme="minorHAnsi" w:hAnsiTheme="minorHAnsi"/>
                <w:bCs/>
              </w:rPr>
            </w:pPr>
          </w:p>
          <w:p w14:paraId="20F57EBE" w14:textId="77777777" w:rsidR="008B1F41" w:rsidRPr="00C726E1" w:rsidRDefault="008B1F41" w:rsidP="002F3A89">
            <w:pPr>
              <w:widowControl w:val="0"/>
              <w:tabs>
                <w:tab w:val="left" w:pos="1068"/>
              </w:tabs>
              <w:ind w:right="0"/>
              <w:rPr>
                <w:rFonts w:asciiTheme="minorHAnsi" w:hAnsiTheme="minorHAnsi"/>
                <w:bCs/>
              </w:rPr>
            </w:pPr>
            <w:r w:rsidRPr="00C726E1">
              <w:rPr>
                <w:rFonts w:asciiTheme="minorHAnsi" w:hAnsiTheme="minorHAnsi"/>
                <w:bCs/>
              </w:rPr>
              <w:t>Il già menzionato operatore ausiliario a sua volta presenta e allega le pertinenti dichiarazioni del presente Allegato A)</w:t>
            </w:r>
          </w:p>
          <w:p w14:paraId="050C0FA6" w14:textId="77777777" w:rsidR="008B1F41" w:rsidRPr="00C726E1" w:rsidRDefault="008B1F41" w:rsidP="002F3A89">
            <w:pPr>
              <w:widowControl w:val="0"/>
              <w:tabs>
                <w:tab w:val="left" w:pos="1068"/>
              </w:tabs>
              <w:rPr>
                <w:rFonts w:asciiTheme="minorHAnsi" w:hAnsiTheme="minorHAnsi"/>
                <w:bCs/>
              </w:rPr>
            </w:pPr>
            <w:r w:rsidRPr="00C726E1">
              <w:rPr>
                <w:rFonts w:asciiTheme="minorHAnsi" w:hAnsiTheme="minorHAnsi"/>
                <w:bCs/>
              </w:rPr>
              <w:t>*</w:t>
            </w:r>
          </w:p>
          <w:p w14:paraId="3AC117DD" w14:textId="77777777" w:rsidR="008B1F41" w:rsidRPr="00C726E1" w:rsidRDefault="008B1F41" w:rsidP="002F3A89">
            <w:pPr>
              <w:widowControl w:val="0"/>
              <w:tabs>
                <w:tab w:val="left" w:pos="1068"/>
              </w:tabs>
              <w:rPr>
                <w:rFonts w:asciiTheme="minorHAnsi" w:hAnsiTheme="minorHAnsi"/>
                <w:bCs/>
              </w:rPr>
            </w:pPr>
            <w:r w:rsidRPr="00C726E1">
              <w:rPr>
                <w:rFonts w:asciiTheme="minorHAnsi" w:hAnsiTheme="minorHAnsi"/>
                <w:bCs/>
              </w:rPr>
              <w:t>(nel caso di più operatori ausiliari ripetere più volte la dichiarazione tra i due asterischi)</w:t>
            </w:r>
          </w:p>
          <w:p w14:paraId="1CBD5AD8" w14:textId="77777777" w:rsidR="008B1F41" w:rsidRPr="00C726E1" w:rsidRDefault="008B1F41" w:rsidP="002F3A89">
            <w:pPr>
              <w:widowControl w:val="0"/>
              <w:tabs>
                <w:tab w:val="left" w:pos="1068"/>
              </w:tabs>
              <w:rPr>
                <w:rFonts w:asciiTheme="minorHAnsi" w:hAnsiTheme="minorHAnsi"/>
                <w:bCs/>
              </w:rPr>
            </w:pPr>
          </w:p>
        </w:tc>
      </w:tr>
    </w:tbl>
    <w:p w14:paraId="7CA3AD69" w14:textId="77777777" w:rsidR="009A5394" w:rsidRPr="00C726E1" w:rsidRDefault="009A5394" w:rsidP="009A5394">
      <w:pPr>
        <w:widowControl w:val="0"/>
        <w:tabs>
          <w:tab w:val="left" w:pos="1068"/>
        </w:tabs>
        <w:spacing w:before="120" w:after="120"/>
        <w:jc w:val="center"/>
        <w:rPr>
          <w:rFonts w:asciiTheme="minorHAnsi" w:hAnsiTheme="minorHAnsi"/>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18"/>
      </w:tblGrid>
      <w:tr w:rsidR="009A5394" w:rsidRPr="00C726E1" w14:paraId="4BD16941" w14:textId="77777777" w:rsidTr="00752E6A">
        <w:tc>
          <w:tcPr>
            <w:tcW w:w="5000" w:type="pct"/>
            <w:shd w:val="clear" w:color="auto" w:fill="auto"/>
          </w:tcPr>
          <w:p w14:paraId="2E409D24" w14:textId="77777777" w:rsidR="009A5394" w:rsidRPr="00C726E1" w:rsidRDefault="009A5394" w:rsidP="00752E6A">
            <w:pPr>
              <w:widowControl w:val="0"/>
              <w:jc w:val="center"/>
              <w:rPr>
                <w:rFonts w:asciiTheme="minorHAnsi" w:hAnsiTheme="minorHAnsi"/>
                <w:b/>
                <w:bCs/>
                <w:spacing w:val="-4"/>
              </w:rPr>
            </w:pPr>
            <w:r w:rsidRPr="00C726E1">
              <w:rPr>
                <w:rFonts w:asciiTheme="minorHAnsi" w:hAnsiTheme="minorHAnsi"/>
                <w:b/>
                <w:bCs/>
                <w:spacing w:val="-4"/>
              </w:rPr>
              <w:t>F. CERTIFICAZIONI DI QUALITA’</w:t>
            </w:r>
          </w:p>
          <w:p w14:paraId="7FD93BA0" w14:textId="77777777" w:rsidR="009A5394" w:rsidRPr="00C726E1" w:rsidRDefault="009A5394" w:rsidP="00752E6A">
            <w:pPr>
              <w:widowControl w:val="0"/>
              <w:jc w:val="center"/>
              <w:rPr>
                <w:rFonts w:asciiTheme="minorHAnsi" w:hAnsiTheme="minorHAnsi"/>
                <w:b/>
                <w:bCs/>
              </w:rPr>
            </w:pPr>
            <w:r w:rsidRPr="00C726E1">
              <w:rPr>
                <w:rFonts w:asciiTheme="minorHAnsi" w:hAnsiTheme="minorHAnsi"/>
                <w:b/>
                <w:bCs/>
                <w:spacing w:val="-4"/>
              </w:rPr>
              <w:t>(ai fini delle riduzioni delle garanzie provvisorie)</w:t>
            </w:r>
          </w:p>
        </w:tc>
      </w:tr>
    </w:tbl>
    <w:p w14:paraId="3BBFAD78" w14:textId="77777777" w:rsidR="009A5394" w:rsidRPr="00C726E1" w:rsidRDefault="009A5394" w:rsidP="009A5394">
      <w:pPr>
        <w:ind w:left="284" w:hanging="284"/>
        <w:rPr>
          <w:rFonts w:asciiTheme="minorHAnsi" w:hAnsiTheme="minorHAnsi"/>
        </w:rPr>
      </w:pPr>
    </w:p>
    <w:p w14:paraId="436E99AE" w14:textId="77777777" w:rsidR="009A5394" w:rsidRPr="00C726E1" w:rsidRDefault="009A5394" w:rsidP="009A5394">
      <w:pPr>
        <w:jc w:val="center"/>
        <w:rPr>
          <w:rFonts w:asciiTheme="minorHAnsi" w:hAnsiTheme="minorHAnsi"/>
          <w:b/>
        </w:rPr>
      </w:pPr>
      <w:r w:rsidRPr="00C726E1">
        <w:rPr>
          <w:rFonts w:asciiTheme="minorHAnsi" w:hAnsiTheme="minorHAnsi"/>
          <w:b/>
        </w:rPr>
        <w:t>DICHIARA</w:t>
      </w:r>
    </w:p>
    <w:tbl>
      <w:tblPr>
        <w:tblW w:w="5000" w:type="pct"/>
        <w:tblLook w:val="04A0" w:firstRow="1" w:lastRow="0" w:firstColumn="1" w:lastColumn="0" w:noHBand="0" w:noVBand="1"/>
      </w:tblPr>
      <w:tblGrid>
        <w:gridCol w:w="10028"/>
      </w:tblGrid>
      <w:tr w:rsidR="009A5394" w:rsidRPr="00C726E1" w14:paraId="72CA26EC" w14:textId="77777777" w:rsidTr="00FE0D73">
        <w:tc>
          <w:tcPr>
            <w:tcW w:w="5000" w:type="pct"/>
            <w:shd w:val="clear" w:color="auto" w:fill="auto"/>
          </w:tcPr>
          <w:p w14:paraId="050A6DD3" w14:textId="77777777" w:rsidR="009A5394" w:rsidRPr="00C726E1" w:rsidRDefault="009A5394" w:rsidP="00752E6A">
            <w:pPr>
              <w:rPr>
                <w:rFonts w:asciiTheme="minorHAnsi" w:hAnsiTheme="minorHAnsi"/>
                <w:b/>
              </w:rPr>
            </w:pPr>
            <w:r w:rsidRPr="00C726E1">
              <w:rPr>
                <w:rFonts w:asciiTheme="minorHAnsi" w:hAnsiTheme="minorHAnsi"/>
                <w:b/>
              </w:rPr>
              <w:t xml:space="preserve">1. </w:t>
            </w:r>
          </w:p>
          <w:p w14:paraId="7C23E14F" w14:textId="382AA86F" w:rsidR="009A5394" w:rsidRPr="00C726E1" w:rsidRDefault="00FE0D73" w:rsidP="00FE0D73">
            <w:pPr>
              <w:ind w:left="323" w:right="0" w:hanging="323"/>
              <w:rPr>
                <w:rFonts w:asciiTheme="minorHAnsi" w:hAnsiTheme="minorHAnsi"/>
              </w:rPr>
            </w:pPr>
            <w:r w:rsidRPr="00877A51">
              <w:rPr>
                <w:noProof/>
                <w:position w:val="-3"/>
              </w:rPr>
              <mc:AlternateContent>
                <mc:Choice Requires="wpg">
                  <w:drawing>
                    <wp:inline distT="0" distB="0" distL="0" distR="0" wp14:anchorId="0AA097E8" wp14:editId="4DF0498A">
                      <wp:extent cx="135890" cy="135890"/>
                      <wp:effectExtent l="0" t="0" r="0" b="0"/>
                      <wp:docPr id="973867680"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1883416305"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17108E98"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" filled="f" strokecolor="#000006" strokeweight=".25397mm">
                        <v:path arrowok="t"/>
                      </v:rect>
                      <w10:anchorlock/>
                    </v:group>
                  </w:pict>
                </mc:Fallback>
              </mc:AlternateContent>
            </w:r>
            <w:r>
              <w:rPr>
                <w:rFonts w:asciiTheme="minorHAnsi" w:hAnsiTheme="minorHAnsi"/>
                <w:b/>
              </w:rPr>
              <w:t xml:space="preserve"> </w:t>
            </w:r>
            <w:r w:rsidR="009A5394" w:rsidRPr="00C726E1">
              <w:rPr>
                <w:rFonts w:asciiTheme="minorHAnsi" w:hAnsiTheme="minorHAnsi"/>
                <w:b/>
              </w:rPr>
              <w:t xml:space="preserve">di essere in possesso </w:t>
            </w:r>
            <w:r w:rsidR="009A5394" w:rsidRPr="00C726E1">
              <w:rPr>
                <w:rFonts w:asciiTheme="minorHAnsi" w:hAnsiTheme="minorHAnsi"/>
              </w:rPr>
              <w:t>della certificazione sistema qualità della serie europea ISO 9001: 2015, che la medesima è in corso di validità, settore …</w:t>
            </w:r>
            <w:proofErr w:type="gramStart"/>
            <w:r w:rsidR="009A5394" w:rsidRPr="00C726E1">
              <w:rPr>
                <w:rFonts w:asciiTheme="minorHAnsi" w:hAnsiTheme="minorHAnsi"/>
              </w:rPr>
              <w:t>…….</w:t>
            </w:r>
            <w:proofErr w:type="gramEnd"/>
            <w:r w:rsidR="009A5394" w:rsidRPr="00C726E1">
              <w:rPr>
                <w:rFonts w:asciiTheme="minorHAnsi" w:hAnsiTheme="minorHAnsi"/>
              </w:rPr>
              <w:t>., come risulta dal seguente certificato che si allega in copia conforme ai sensi dell’articolo 19 del D.P.R. 445/2000 :</w:t>
            </w:r>
          </w:p>
          <w:tbl>
            <w:tblPr>
              <w:tblW w:w="10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9"/>
              <w:gridCol w:w="1667"/>
              <w:gridCol w:w="1782"/>
              <w:gridCol w:w="972"/>
              <w:gridCol w:w="972"/>
              <w:gridCol w:w="647"/>
              <w:gridCol w:w="1943"/>
              <w:gridCol w:w="665"/>
              <w:gridCol w:w="1118"/>
            </w:tblGrid>
            <w:tr w:rsidR="009A5394" w:rsidRPr="00C726E1" w14:paraId="2097A3C3" w14:textId="77777777" w:rsidTr="00752E6A">
              <w:tc>
                <w:tcPr>
                  <w:tcW w:w="215" w:type="pct"/>
                  <w:tcBorders>
                    <w:top w:val="nil"/>
                    <w:left w:val="nil"/>
                    <w:bottom w:val="nil"/>
                    <w:right w:val="nil"/>
                  </w:tcBorders>
                  <w:tcMar>
                    <w:left w:w="0" w:type="dxa"/>
                    <w:right w:w="0" w:type="dxa"/>
                  </w:tcMar>
                </w:tcPr>
                <w:p w14:paraId="0787939B" w14:textId="631E3D8F" w:rsidR="009A5394" w:rsidRPr="00C726E1" w:rsidRDefault="009A5394" w:rsidP="00752E6A">
                  <w:pPr>
                    <w:spacing w:before="40" w:after="40"/>
                    <w:jc w:val="center"/>
                    <w:rPr>
                      <w:rFonts w:asciiTheme="minorHAnsi" w:hAnsiTheme="minorHAnsi"/>
                    </w:rPr>
                  </w:pPr>
                </w:p>
              </w:tc>
              <w:tc>
                <w:tcPr>
                  <w:tcW w:w="817" w:type="pct"/>
                  <w:tcBorders>
                    <w:top w:val="nil"/>
                    <w:left w:val="nil"/>
                    <w:bottom w:val="nil"/>
                    <w:right w:val="single" w:sz="4" w:space="0" w:color="auto"/>
                  </w:tcBorders>
                </w:tcPr>
                <w:p w14:paraId="7736572E" w14:textId="77777777" w:rsidR="009A5394" w:rsidRPr="00C726E1" w:rsidRDefault="009A5394" w:rsidP="00752E6A">
                  <w:pPr>
                    <w:spacing w:before="20" w:after="20"/>
                    <w:ind w:left="110" w:hanging="110"/>
                    <w:rPr>
                      <w:rFonts w:asciiTheme="minorHAnsi" w:hAnsiTheme="minorHAnsi"/>
                    </w:rPr>
                  </w:pPr>
                  <w:r w:rsidRPr="00C726E1">
                    <w:rPr>
                      <w:rFonts w:asciiTheme="minorHAnsi" w:hAnsiTheme="minorHAnsi"/>
                    </w:rPr>
                    <w:t>-</w:t>
                  </w:r>
                  <w:r w:rsidRPr="00C726E1">
                    <w:rPr>
                      <w:rFonts w:asciiTheme="minorHAnsi" w:hAnsiTheme="minorHAnsi"/>
                    </w:rPr>
                    <w:tab/>
                    <w:t>certificato n.</w:t>
                  </w:r>
                </w:p>
              </w:tc>
              <w:tc>
                <w:tcPr>
                  <w:tcW w:w="873" w:type="pct"/>
                  <w:tcBorders>
                    <w:top w:val="nil"/>
                    <w:left w:val="single" w:sz="4" w:space="0" w:color="auto"/>
                    <w:bottom w:val="single" w:sz="4" w:space="0" w:color="auto"/>
                    <w:right w:val="single" w:sz="4" w:space="0" w:color="auto"/>
                  </w:tcBorders>
                </w:tcPr>
                <w:p w14:paraId="7ABB708D" w14:textId="77777777" w:rsidR="009A5394" w:rsidRPr="00C726E1" w:rsidRDefault="009A5394" w:rsidP="00752E6A">
                  <w:pPr>
                    <w:spacing w:before="20" w:after="20"/>
                    <w:rPr>
                      <w:rFonts w:asciiTheme="minorHAnsi" w:hAnsiTheme="minorHAnsi"/>
                    </w:rPr>
                  </w:pPr>
                </w:p>
              </w:tc>
              <w:tc>
                <w:tcPr>
                  <w:tcW w:w="476" w:type="pct"/>
                  <w:tcBorders>
                    <w:top w:val="nil"/>
                    <w:left w:val="single" w:sz="4" w:space="0" w:color="auto"/>
                    <w:bottom w:val="nil"/>
                    <w:right w:val="single" w:sz="4" w:space="0" w:color="auto"/>
                  </w:tcBorders>
                </w:tcPr>
                <w:p w14:paraId="03D9C058" w14:textId="77777777" w:rsidR="009A5394" w:rsidRPr="00C726E1" w:rsidRDefault="009A5394" w:rsidP="00752E6A">
                  <w:pPr>
                    <w:spacing w:before="20" w:after="20"/>
                    <w:ind w:left="110" w:hanging="110"/>
                    <w:rPr>
                      <w:rFonts w:asciiTheme="minorHAnsi" w:hAnsiTheme="minorHAnsi"/>
                    </w:rPr>
                  </w:pPr>
                  <w:r w:rsidRPr="00C726E1">
                    <w:rPr>
                      <w:rFonts w:asciiTheme="minorHAnsi" w:hAnsiTheme="minorHAnsi"/>
                    </w:rPr>
                    <w:t>in data</w:t>
                  </w:r>
                </w:p>
              </w:tc>
              <w:tc>
                <w:tcPr>
                  <w:tcW w:w="793" w:type="pct"/>
                  <w:gridSpan w:val="2"/>
                  <w:tcBorders>
                    <w:top w:val="nil"/>
                    <w:left w:val="single" w:sz="4" w:space="0" w:color="auto"/>
                    <w:bottom w:val="single" w:sz="4" w:space="0" w:color="auto"/>
                    <w:right w:val="single" w:sz="4" w:space="0" w:color="auto"/>
                  </w:tcBorders>
                </w:tcPr>
                <w:p w14:paraId="53B4B1D4" w14:textId="77777777" w:rsidR="009A5394" w:rsidRPr="00C726E1" w:rsidRDefault="009A5394" w:rsidP="00752E6A">
                  <w:pPr>
                    <w:spacing w:before="20" w:after="20"/>
                    <w:rPr>
                      <w:rFonts w:asciiTheme="minorHAnsi" w:hAnsiTheme="minorHAnsi"/>
                    </w:rPr>
                  </w:pPr>
                </w:p>
              </w:tc>
              <w:tc>
                <w:tcPr>
                  <w:tcW w:w="952" w:type="pct"/>
                  <w:tcBorders>
                    <w:top w:val="nil"/>
                    <w:left w:val="single" w:sz="4" w:space="0" w:color="auto"/>
                    <w:bottom w:val="nil"/>
                    <w:right w:val="single" w:sz="4" w:space="0" w:color="auto"/>
                  </w:tcBorders>
                </w:tcPr>
                <w:p w14:paraId="56170541" w14:textId="77777777" w:rsidR="009A5394" w:rsidRPr="00C726E1" w:rsidRDefault="009A5394" w:rsidP="00752E6A">
                  <w:pPr>
                    <w:spacing w:before="60" w:after="60"/>
                    <w:rPr>
                      <w:rFonts w:asciiTheme="minorHAnsi" w:hAnsiTheme="minorHAnsi"/>
                    </w:rPr>
                  </w:pPr>
                  <w:r w:rsidRPr="00C726E1">
                    <w:rPr>
                      <w:rFonts w:asciiTheme="minorHAnsi" w:hAnsiTheme="minorHAnsi"/>
                    </w:rPr>
                    <w:t>valido fino al</w:t>
                  </w:r>
                </w:p>
              </w:tc>
              <w:tc>
                <w:tcPr>
                  <w:tcW w:w="874" w:type="pct"/>
                  <w:gridSpan w:val="2"/>
                  <w:tcBorders>
                    <w:top w:val="nil"/>
                    <w:left w:val="single" w:sz="4" w:space="0" w:color="auto"/>
                    <w:bottom w:val="single" w:sz="4" w:space="0" w:color="auto"/>
                    <w:right w:val="single" w:sz="4" w:space="0" w:color="auto"/>
                  </w:tcBorders>
                </w:tcPr>
                <w:p w14:paraId="4C317663" w14:textId="77777777" w:rsidR="009A5394" w:rsidRPr="00C726E1" w:rsidRDefault="009A5394" w:rsidP="00752E6A">
                  <w:pPr>
                    <w:spacing w:before="20" w:after="20"/>
                    <w:rPr>
                      <w:rFonts w:asciiTheme="minorHAnsi" w:hAnsiTheme="minorHAnsi"/>
                    </w:rPr>
                  </w:pPr>
                </w:p>
              </w:tc>
            </w:tr>
            <w:tr w:rsidR="009A5394" w:rsidRPr="00C726E1" w14:paraId="3735CF06" w14:textId="77777777" w:rsidTr="00752E6A">
              <w:tc>
                <w:tcPr>
                  <w:tcW w:w="215" w:type="pct"/>
                  <w:tcBorders>
                    <w:top w:val="nil"/>
                    <w:left w:val="nil"/>
                    <w:bottom w:val="nil"/>
                    <w:right w:val="nil"/>
                  </w:tcBorders>
                  <w:tcMar>
                    <w:left w:w="0" w:type="dxa"/>
                    <w:right w:w="0" w:type="dxa"/>
                  </w:tcMar>
                </w:tcPr>
                <w:p w14:paraId="7472239D" w14:textId="77777777" w:rsidR="009A5394" w:rsidRPr="00C726E1" w:rsidRDefault="009A5394" w:rsidP="00752E6A">
                  <w:pPr>
                    <w:spacing w:before="40" w:after="40"/>
                    <w:jc w:val="center"/>
                    <w:rPr>
                      <w:rFonts w:asciiTheme="minorHAnsi" w:hAnsiTheme="minorHAnsi"/>
                    </w:rPr>
                  </w:pPr>
                </w:p>
              </w:tc>
              <w:tc>
                <w:tcPr>
                  <w:tcW w:w="817" w:type="pct"/>
                  <w:tcBorders>
                    <w:top w:val="nil"/>
                    <w:left w:val="nil"/>
                    <w:bottom w:val="nil"/>
                    <w:right w:val="nil"/>
                  </w:tcBorders>
                </w:tcPr>
                <w:p w14:paraId="59CD2B94" w14:textId="77777777" w:rsidR="009A5394" w:rsidRPr="00C726E1" w:rsidRDefault="009A5394" w:rsidP="00752E6A">
                  <w:pPr>
                    <w:spacing w:before="20" w:after="20"/>
                    <w:ind w:left="113"/>
                    <w:rPr>
                      <w:rFonts w:asciiTheme="minorHAnsi" w:hAnsiTheme="minorHAnsi"/>
                    </w:rPr>
                  </w:pPr>
                  <w:r w:rsidRPr="00C726E1">
                    <w:rPr>
                      <w:rFonts w:asciiTheme="minorHAnsi" w:hAnsiTheme="minorHAnsi"/>
                    </w:rPr>
                    <w:t>settore IAF:</w:t>
                  </w:r>
                </w:p>
              </w:tc>
              <w:tc>
                <w:tcPr>
                  <w:tcW w:w="873" w:type="pct"/>
                  <w:tcBorders>
                    <w:top w:val="single" w:sz="4" w:space="0" w:color="auto"/>
                    <w:left w:val="nil"/>
                    <w:bottom w:val="single" w:sz="4" w:space="0" w:color="auto"/>
                    <w:right w:val="nil"/>
                  </w:tcBorders>
                </w:tcPr>
                <w:p w14:paraId="2F0DBC2F" w14:textId="77777777" w:rsidR="009A5394" w:rsidRPr="00C726E1" w:rsidRDefault="009A5394" w:rsidP="00752E6A">
                  <w:pPr>
                    <w:spacing w:before="20" w:after="20"/>
                    <w:rPr>
                      <w:rFonts w:asciiTheme="minorHAnsi" w:hAnsiTheme="minorHAnsi"/>
                    </w:rPr>
                  </w:pPr>
                </w:p>
              </w:tc>
              <w:tc>
                <w:tcPr>
                  <w:tcW w:w="952" w:type="pct"/>
                  <w:gridSpan w:val="2"/>
                  <w:tcBorders>
                    <w:top w:val="nil"/>
                    <w:left w:val="nil"/>
                    <w:bottom w:val="nil"/>
                    <w:right w:val="nil"/>
                  </w:tcBorders>
                </w:tcPr>
                <w:p w14:paraId="3CF934BC" w14:textId="77777777" w:rsidR="009A5394" w:rsidRPr="00C726E1" w:rsidRDefault="009A5394" w:rsidP="00752E6A">
                  <w:pPr>
                    <w:spacing w:before="20" w:after="20"/>
                    <w:ind w:left="110" w:hanging="110"/>
                    <w:rPr>
                      <w:rFonts w:asciiTheme="minorHAnsi" w:hAnsiTheme="minorHAnsi"/>
                    </w:rPr>
                  </w:pPr>
                  <w:r w:rsidRPr="00C726E1">
                    <w:rPr>
                      <w:rFonts w:asciiTheme="minorHAnsi" w:hAnsiTheme="minorHAnsi"/>
                    </w:rPr>
                    <w:t>rilasciato da:</w:t>
                  </w:r>
                  <w:r w:rsidRPr="00C726E1">
                    <w:rPr>
                      <w:rFonts w:asciiTheme="minorHAnsi" w:hAnsiTheme="minorHAnsi"/>
                      <w:vertAlign w:val="superscript"/>
                    </w:rPr>
                    <w:footnoteReference w:id="16"/>
                  </w:r>
                  <w:r w:rsidRPr="00C726E1">
                    <w:rPr>
                      <w:rFonts w:asciiTheme="minorHAnsi" w:hAnsiTheme="minorHAnsi"/>
                    </w:rPr>
                    <w:t xml:space="preserve"> </w:t>
                  </w:r>
                </w:p>
              </w:tc>
              <w:tc>
                <w:tcPr>
                  <w:tcW w:w="2143" w:type="pct"/>
                  <w:gridSpan w:val="4"/>
                  <w:tcBorders>
                    <w:top w:val="nil"/>
                    <w:left w:val="nil"/>
                    <w:bottom w:val="single" w:sz="4" w:space="0" w:color="auto"/>
                    <w:right w:val="nil"/>
                  </w:tcBorders>
                </w:tcPr>
                <w:p w14:paraId="3F68EC16" w14:textId="77777777" w:rsidR="009A5394" w:rsidRPr="00C726E1" w:rsidRDefault="009A5394" w:rsidP="00752E6A">
                  <w:pPr>
                    <w:spacing w:before="20" w:after="20"/>
                    <w:rPr>
                      <w:rFonts w:asciiTheme="minorHAnsi" w:hAnsiTheme="minorHAnsi"/>
                    </w:rPr>
                  </w:pPr>
                </w:p>
              </w:tc>
            </w:tr>
            <w:tr w:rsidR="009A5394" w:rsidRPr="00C726E1" w14:paraId="239BB98D" w14:textId="77777777" w:rsidTr="00752E6A">
              <w:tc>
                <w:tcPr>
                  <w:tcW w:w="215" w:type="pct"/>
                  <w:tcBorders>
                    <w:top w:val="nil"/>
                    <w:left w:val="nil"/>
                    <w:bottom w:val="nil"/>
                    <w:right w:val="nil"/>
                  </w:tcBorders>
                  <w:tcMar>
                    <w:left w:w="0" w:type="dxa"/>
                    <w:right w:w="0" w:type="dxa"/>
                  </w:tcMar>
                </w:tcPr>
                <w:p w14:paraId="2653FA83" w14:textId="77777777" w:rsidR="009A5394" w:rsidRPr="00C726E1" w:rsidRDefault="009A5394" w:rsidP="00752E6A">
                  <w:pPr>
                    <w:spacing w:before="40" w:after="40"/>
                    <w:jc w:val="center"/>
                    <w:rPr>
                      <w:rFonts w:asciiTheme="minorHAnsi" w:hAnsiTheme="minorHAnsi"/>
                    </w:rPr>
                  </w:pPr>
                </w:p>
              </w:tc>
              <w:tc>
                <w:tcPr>
                  <w:tcW w:w="1690" w:type="pct"/>
                  <w:gridSpan w:val="2"/>
                  <w:tcBorders>
                    <w:top w:val="nil"/>
                    <w:left w:val="nil"/>
                    <w:bottom w:val="nil"/>
                    <w:right w:val="nil"/>
                  </w:tcBorders>
                </w:tcPr>
                <w:p w14:paraId="7EBE4B8D" w14:textId="77777777" w:rsidR="009A5394" w:rsidRPr="00C726E1" w:rsidRDefault="009A5394" w:rsidP="00752E6A">
                  <w:pPr>
                    <w:spacing w:before="60" w:after="60"/>
                    <w:rPr>
                      <w:rFonts w:asciiTheme="minorHAnsi" w:hAnsiTheme="minorHAnsi"/>
                    </w:rPr>
                  </w:pPr>
                  <w:r w:rsidRPr="00C726E1">
                    <w:rPr>
                      <w:rFonts w:asciiTheme="minorHAnsi" w:hAnsiTheme="minorHAnsi"/>
                    </w:rPr>
                    <w:t xml:space="preserve">(organismo accreditato da </w:t>
                  </w:r>
                  <w:r w:rsidRPr="00C726E1">
                    <w:rPr>
                      <w:rFonts w:asciiTheme="minorHAnsi" w:hAnsiTheme="minorHAnsi"/>
                      <w:vertAlign w:val="superscript"/>
                    </w:rPr>
                    <w:footnoteReference w:id="17"/>
                  </w:r>
                  <w:r w:rsidRPr="00C726E1">
                    <w:rPr>
                      <w:rFonts w:asciiTheme="minorHAnsi" w:hAnsiTheme="minorHAnsi"/>
                    </w:rPr>
                    <w:t xml:space="preserve">  </w:t>
                  </w:r>
                </w:p>
              </w:tc>
              <w:tc>
                <w:tcPr>
                  <w:tcW w:w="2547" w:type="pct"/>
                  <w:gridSpan w:val="5"/>
                  <w:tcBorders>
                    <w:top w:val="nil"/>
                    <w:left w:val="nil"/>
                    <w:bottom w:val="single" w:sz="4" w:space="0" w:color="auto"/>
                    <w:right w:val="nil"/>
                  </w:tcBorders>
                </w:tcPr>
                <w:p w14:paraId="656569DD" w14:textId="77777777" w:rsidR="009A5394" w:rsidRPr="00C726E1" w:rsidRDefault="009A5394" w:rsidP="00752E6A">
                  <w:pPr>
                    <w:spacing w:before="60" w:after="60"/>
                    <w:rPr>
                      <w:rFonts w:asciiTheme="minorHAnsi" w:hAnsiTheme="minorHAnsi"/>
                    </w:rPr>
                  </w:pPr>
                </w:p>
              </w:tc>
              <w:tc>
                <w:tcPr>
                  <w:tcW w:w="548" w:type="pct"/>
                  <w:tcBorders>
                    <w:top w:val="nil"/>
                    <w:left w:val="nil"/>
                    <w:bottom w:val="nil"/>
                    <w:right w:val="nil"/>
                  </w:tcBorders>
                </w:tcPr>
                <w:p w14:paraId="7E9B370C" w14:textId="77777777" w:rsidR="009A5394" w:rsidRPr="00C726E1" w:rsidRDefault="009A5394" w:rsidP="00752E6A">
                  <w:pPr>
                    <w:spacing w:before="20" w:after="20"/>
                    <w:ind w:left="110" w:hanging="110"/>
                    <w:rPr>
                      <w:rFonts w:asciiTheme="minorHAnsi" w:hAnsiTheme="minorHAnsi"/>
                    </w:rPr>
                  </w:pPr>
                  <w:r w:rsidRPr="00C726E1">
                    <w:rPr>
                      <w:rFonts w:asciiTheme="minorHAnsi" w:hAnsiTheme="minorHAnsi"/>
                    </w:rPr>
                    <w:t>)</w:t>
                  </w:r>
                </w:p>
              </w:tc>
            </w:tr>
          </w:tbl>
          <w:p w14:paraId="282A292C" w14:textId="77777777" w:rsidR="009A5394" w:rsidRPr="00C726E1" w:rsidRDefault="009A5394" w:rsidP="00752E6A">
            <w:pPr>
              <w:rPr>
                <w:rFonts w:asciiTheme="minorHAnsi" w:hAnsiTheme="minorHAnsi"/>
              </w:rPr>
            </w:pPr>
          </w:p>
          <w:p w14:paraId="747A3361" w14:textId="77777777" w:rsidR="009A5394" w:rsidRPr="00C726E1" w:rsidRDefault="009A5394" w:rsidP="00FE0D73">
            <w:pPr>
              <w:ind w:right="-3"/>
              <w:rPr>
                <w:rFonts w:asciiTheme="minorHAnsi" w:hAnsiTheme="minorHAnsi"/>
              </w:rPr>
            </w:pPr>
            <w:r w:rsidRPr="00C726E1">
              <w:rPr>
                <w:rFonts w:asciiTheme="minorHAnsi" w:hAnsiTheme="minorHAnsi"/>
              </w:rPr>
              <w:t>Si attesta che la Copia/e della/e Certificazione/</w:t>
            </w:r>
            <w:proofErr w:type="gramStart"/>
            <w:r w:rsidRPr="00C726E1">
              <w:rPr>
                <w:rFonts w:asciiTheme="minorHAnsi" w:hAnsiTheme="minorHAnsi"/>
              </w:rPr>
              <w:t>i  è</w:t>
            </w:r>
            <w:proofErr w:type="gramEnd"/>
            <w:r w:rsidRPr="00C726E1">
              <w:rPr>
                <w:rFonts w:asciiTheme="minorHAnsi" w:hAnsiTheme="minorHAnsi"/>
              </w:rPr>
              <w:t>/sono conforme/i  all’originale/agli originali custodito/i  presso la sede dell’impresa e che la/e suddetta/e Certificazione/i  è/sono  in corso di validità avendo superato gli audit periodici dell’organismo di certificazione.</w:t>
            </w:r>
          </w:p>
          <w:p w14:paraId="0F120B80" w14:textId="77777777" w:rsidR="009A5394" w:rsidRPr="00C726E1" w:rsidRDefault="009A5394" w:rsidP="00752E6A">
            <w:pPr>
              <w:rPr>
                <w:rFonts w:asciiTheme="minorHAnsi" w:hAnsiTheme="minorHAnsi"/>
              </w:rPr>
            </w:pPr>
          </w:p>
          <w:p w14:paraId="424FD955" w14:textId="09469ED8" w:rsidR="009A5394" w:rsidRPr="00C726E1" w:rsidRDefault="00FE0D73" w:rsidP="00FE0D73">
            <w:pPr>
              <w:tabs>
                <w:tab w:val="left" w:pos="-2127"/>
              </w:tabs>
              <w:ind w:left="284" w:right="-145" w:hanging="284"/>
              <w:rPr>
                <w:rFonts w:asciiTheme="minorHAnsi" w:hAnsiTheme="minorHAnsi"/>
              </w:rPr>
            </w:pPr>
            <w:r w:rsidRPr="00877A51">
              <w:rPr>
                <w:noProof/>
                <w:position w:val="-3"/>
              </w:rPr>
              <mc:AlternateContent>
                <mc:Choice Requires="wpg">
                  <w:drawing>
                    <wp:inline distT="0" distB="0" distL="0" distR="0" wp14:anchorId="1BF0788E" wp14:editId="734D9C80">
                      <wp:extent cx="135890" cy="135890"/>
                      <wp:effectExtent l="0" t="0" r="0" b="0"/>
                      <wp:docPr id="1083909735"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751262864"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78DD497B"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" filled="f" strokecolor="#000006" strokeweight=".25397mm">
                        <v:path arrowok="t"/>
                      </v:rect>
                      <w10:anchorlock/>
                    </v:group>
                  </w:pict>
                </mc:Fallback>
              </mc:AlternateContent>
            </w:r>
            <w:r>
              <w:rPr>
                <w:rFonts w:asciiTheme="minorHAnsi" w:hAnsiTheme="minorHAnsi"/>
                <w:b/>
              </w:rPr>
              <w:t xml:space="preserve"> </w:t>
            </w:r>
            <w:r w:rsidR="009A5394" w:rsidRPr="00C726E1">
              <w:rPr>
                <w:rFonts w:asciiTheme="minorHAnsi" w:hAnsiTheme="minorHAnsi"/>
                <w:b/>
              </w:rPr>
              <w:t xml:space="preserve">di NON essere in possesso </w:t>
            </w:r>
            <w:r w:rsidR="009A5394" w:rsidRPr="00C726E1">
              <w:rPr>
                <w:rFonts w:asciiTheme="minorHAnsi" w:hAnsiTheme="minorHAnsi"/>
              </w:rPr>
              <w:t>della certificazione sistema qualità della serie europea ISO 9001: 2015, in corso di validità</w:t>
            </w:r>
          </w:p>
          <w:p w14:paraId="730E44FF" w14:textId="77777777" w:rsidR="00FE0D73" w:rsidRDefault="00FE0D73" w:rsidP="00752E6A">
            <w:pPr>
              <w:rPr>
                <w:rFonts w:asciiTheme="minorHAnsi" w:hAnsiTheme="minorHAnsi"/>
              </w:rPr>
            </w:pPr>
          </w:p>
          <w:p w14:paraId="0E32F771" w14:textId="77777777" w:rsidR="008B1F41" w:rsidRPr="00C726E1" w:rsidRDefault="008B1F41" w:rsidP="00752E6A">
            <w:pPr>
              <w:rPr>
                <w:rFonts w:asciiTheme="minorHAnsi" w:hAnsiTheme="minorHAnsi"/>
              </w:rPr>
            </w:pPr>
          </w:p>
          <w:p w14:paraId="2C1C9251" w14:textId="77777777" w:rsidR="009A5394" w:rsidRPr="00C726E1" w:rsidRDefault="009A5394" w:rsidP="00752E6A">
            <w:pPr>
              <w:rPr>
                <w:rFonts w:asciiTheme="minorHAnsi" w:hAnsiTheme="minorHAnsi"/>
                <w:b/>
              </w:rPr>
            </w:pPr>
            <w:r w:rsidRPr="00C726E1">
              <w:rPr>
                <w:rFonts w:asciiTheme="minorHAnsi" w:hAnsiTheme="minorHAnsi"/>
                <w:b/>
              </w:rPr>
              <w:t xml:space="preserve">2. </w:t>
            </w:r>
          </w:p>
          <w:p w14:paraId="5F25FBCD" w14:textId="106CE1BE" w:rsidR="009A5394" w:rsidRPr="00C726E1" w:rsidRDefault="00FE0D73" w:rsidP="00FE0D73">
            <w:pPr>
              <w:tabs>
                <w:tab w:val="left" w:pos="-2127"/>
              </w:tabs>
              <w:ind w:left="284" w:hanging="284"/>
              <w:rPr>
                <w:rFonts w:asciiTheme="minorHAnsi" w:hAnsiTheme="minorHAnsi"/>
              </w:rPr>
            </w:pPr>
            <w:r w:rsidRPr="00877A51">
              <w:rPr>
                <w:noProof/>
                <w:position w:val="-3"/>
              </w:rPr>
              <mc:AlternateContent>
                <mc:Choice Requires="wpg">
                  <w:drawing>
                    <wp:inline distT="0" distB="0" distL="0" distR="0" wp14:anchorId="223535CD" wp14:editId="6E5DB2DD">
                      <wp:extent cx="135890" cy="135890"/>
                      <wp:effectExtent l="0" t="0" r="0" b="0"/>
                      <wp:docPr id="622429430"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9430434"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5C9E1587"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" filled="f" strokecolor="#000006" strokeweight=".25397mm">
                        <v:path arrowok="t"/>
                      </v:rect>
                      <w10:anchorlock/>
                    </v:group>
                  </w:pict>
                </mc:Fallback>
              </mc:AlternateContent>
            </w:r>
            <w:r>
              <w:rPr>
                <w:rFonts w:asciiTheme="minorHAnsi" w:hAnsiTheme="minorHAnsi"/>
                <w:b/>
              </w:rPr>
              <w:t xml:space="preserve"> </w:t>
            </w:r>
            <w:r w:rsidR="009A5394" w:rsidRPr="00C726E1">
              <w:rPr>
                <w:rFonts w:asciiTheme="minorHAnsi" w:hAnsiTheme="minorHAnsi"/>
                <w:b/>
              </w:rPr>
              <w:t xml:space="preserve">di essere in possesso </w:t>
            </w:r>
            <w:r w:rsidR="009A5394" w:rsidRPr="00C726E1">
              <w:rPr>
                <w:rFonts w:asciiTheme="minorHAnsi" w:hAnsiTheme="minorHAnsi"/>
              </w:rPr>
              <w:t>della certificazione …………</w:t>
            </w:r>
            <w:proofErr w:type="gramStart"/>
            <w:r w:rsidR="009A5394" w:rsidRPr="00C726E1">
              <w:rPr>
                <w:rFonts w:asciiTheme="minorHAnsi" w:hAnsiTheme="minorHAnsi"/>
              </w:rPr>
              <w:t>…….</w:t>
            </w:r>
            <w:proofErr w:type="gramEnd"/>
            <w:r w:rsidR="009A5394" w:rsidRPr="00C726E1">
              <w:rPr>
                <w:rFonts w:asciiTheme="minorHAnsi" w:hAnsiTheme="minorHAnsi"/>
              </w:rPr>
              <w:t>, che la medesima è in corso di validità, settore ……….., come risulta dal seguente certificato che si allega in copia conforme ai sensi dell’articolo 19 del D.P.R. 445/2000 :</w:t>
            </w:r>
          </w:p>
          <w:tbl>
            <w:tblPr>
              <w:tblW w:w="10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9"/>
              <w:gridCol w:w="1667"/>
              <w:gridCol w:w="1782"/>
              <w:gridCol w:w="972"/>
              <w:gridCol w:w="972"/>
              <w:gridCol w:w="647"/>
              <w:gridCol w:w="1943"/>
              <w:gridCol w:w="665"/>
              <w:gridCol w:w="1118"/>
            </w:tblGrid>
            <w:tr w:rsidR="009A5394" w:rsidRPr="00C726E1" w14:paraId="14D6367E" w14:textId="77777777" w:rsidTr="00752E6A">
              <w:tc>
                <w:tcPr>
                  <w:tcW w:w="215" w:type="pct"/>
                  <w:tcBorders>
                    <w:top w:val="nil"/>
                    <w:left w:val="nil"/>
                    <w:bottom w:val="nil"/>
                    <w:right w:val="nil"/>
                  </w:tcBorders>
                  <w:tcMar>
                    <w:left w:w="0" w:type="dxa"/>
                    <w:right w:w="0" w:type="dxa"/>
                  </w:tcMar>
                </w:tcPr>
                <w:p w14:paraId="4F39C129" w14:textId="4FE78A1A" w:rsidR="009A5394" w:rsidRPr="00C726E1" w:rsidRDefault="00FE0D73" w:rsidP="00752E6A">
                  <w:pPr>
                    <w:spacing w:before="40" w:after="40"/>
                    <w:jc w:val="center"/>
                    <w:rPr>
                      <w:rFonts w:asciiTheme="minorHAnsi" w:hAnsiTheme="minorHAnsi"/>
                    </w:rPr>
                  </w:pPr>
                  <w:r w:rsidRPr="00877A51">
                    <w:rPr>
                      <w:noProof/>
                      <w:position w:val="-3"/>
                    </w:rPr>
                    <mc:AlternateContent>
                      <mc:Choice Requires="wpg">
                        <w:drawing>
                          <wp:inline distT="0" distB="0" distL="0" distR="0" wp14:anchorId="00A9F9B7" wp14:editId="13DD9509">
                            <wp:extent cx="135890" cy="135890"/>
                            <wp:effectExtent l="0" t="0" r="0" b="0"/>
                            <wp:docPr id="136010440"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1640204261"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0DD7288C"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" filled="f" strokecolor="#000006" strokeweight=".25397mm">
                              <v:path arrowok="t"/>
                            </v:rect>
                            <w10:anchorlock/>
                          </v:group>
                        </w:pict>
                      </mc:Fallback>
                    </mc:AlternateContent>
                  </w:r>
                </w:p>
              </w:tc>
              <w:tc>
                <w:tcPr>
                  <w:tcW w:w="817" w:type="pct"/>
                  <w:tcBorders>
                    <w:top w:val="nil"/>
                    <w:left w:val="nil"/>
                    <w:bottom w:val="nil"/>
                    <w:right w:val="single" w:sz="4" w:space="0" w:color="auto"/>
                  </w:tcBorders>
                </w:tcPr>
                <w:p w14:paraId="75B42BFD" w14:textId="77777777" w:rsidR="009A5394" w:rsidRPr="00C726E1" w:rsidRDefault="009A5394" w:rsidP="00752E6A">
                  <w:pPr>
                    <w:spacing w:before="20" w:after="20"/>
                    <w:ind w:left="110" w:hanging="110"/>
                    <w:rPr>
                      <w:rFonts w:asciiTheme="minorHAnsi" w:hAnsiTheme="minorHAnsi"/>
                    </w:rPr>
                  </w:pPr>
                  <w:r w:rsidRPr="00C726E1">
                    <w:rPr>
                      <w:rFonts w:asciiTheme="minorHAnsi" w:hAnsiTheme="minorHAnsi"/>
                    </w:rPr>
                    <w:t>-</w:t>
                  </w:r>
                  <w:r w:rsidRPr="00C726E1">
                    <w:rPr>
                      <w:rFonts w:asciiTheme="minorHAnsi" w:hAnsiTheme="minorHAnsi"/>
                    </w:rPr>
                    <w:tab/>
                    <w:t>certificato n.</w:t>
                  </w:r>
                </w:p>
              </w:tc>
              <w:tc>
                <w:tcPr>
                  <w:tcW w:w="873" w:type="pct"/>
                  <w:tcBorders>
                    <w:top w:val="nil"/>
                    <w:left w:val="single" w:sz="4" w:space="0" w:color="auto"/>
                    <w:bottom w:val="single" w:sz="4" w:space="0" w:color="auto"/>
                    <w:right w:val="single" w:sz="4" w:space="0" w:color="auto"/>
                  </w:tcBorders>
                </w:tcPr>
                <w:p w14:paraId="1C0890E8" w14:textId="77777777" w:rsidR="009A5394" w:rsidRPr="00C726E1" w:rsidRDefault="009A5394" w:rsidP="00752E6A">
                  <w:pPr>
                    <w:spacing w:before="20" w:after="20"/>
                    <w:rPr>
                      <w:rFonts w:asciiTheme="minorHAnsi" w:hAnsiTheme="minorHAnsi"/>
                    </w:rPr>
                  </w:pPr>
                </w:p>
              </w:tc>
              <w:tc>
                <w:tcPr>
                  <w:tcW w:w="476" w:type="pct"/>
                  <w:tcBorders>
                    <w:top w:val="nil"/>
                    <w:left w:val="single" w:sz="4" w:space="0" w:color="auto"/>
                    <w:bottom w:val="nil"/>
                    <w:right w:val="single" w:sz="4" w:space="0" w:color="auto"/>
                  </w:tcBorders>
                </w:tcPr>
                <w:p w14:paraId="0FABE1D6" w14:textId="77777777" w:rsidR="009A5394" w:rsidRPr="00C726E1" w:rsidRDefault="009A5394" w:rsidP="00752E6A">
                  <w:pPr>
                    <w:spacing w:before="20" w:after="20"/>
                    <w:ind w:left="110" w:hanging="110"/>
                    <w:rPr>
                      <w:rFonts w:asciiTheme="minorHAnsi" w:hAnsiTheme="minorHAnsi"/>
                    </w:rPr>
                  </w:pPr>
                  <w:r w:rsidRPr="00C726E1">
                    <w:rPr>
                      <w:rFonts w:asciiTheme="minorHAnsi" w:hAnsiTheme="minorHAnsi"/>
                    </w:rPr>
                    <w:t>in data</w:t>
                  </w:r>
                </w:p>
              </w:tc>
              <w:tc>
                <w:tcPr>
                  <w:tcW w:w="793" w:type="pct"/>
                  <w:gridSpan w:val="2"/>
                  <w:tcBorders>
                    <w:top w:val="nil"/>
                    <w:left w:val="single" w:sz="4" w:space="0" w:color="auto"/>
                    <w:bottom w:val="single" w:sz="4" w:space="0" w:color="auto"/>
                    <w:right w:val="single" w:sz="4" w:space="0" w:color="auto"/>
                  </w:tcBorders>
                </w:tcPr>
                <w:p w14:paraId="50038224" w14:textId="77777777" w:rsidR="009A5394" w:rsidRPr="00C726E1" w:rsidRDefault="009A5394" w:rsidP="00752E6A">
                  <w:pPr>
                    <w:spacing w:before="20" w:after="20"/>
                    <w:rPr>
                      <w:rFonts w:asciiTheme="minorHAnsi" w:hAnsiTheme="minorHAnsi"/>
                    </w:rPr>
                  </w:pPr>
                </w:p>
              </w:tc>
              <w:tc>
                <w:tcPr>
                  <w:tcW w:w="952" w:type="pct"/>
                  <w:tcBorders>
                    <w:top w:val="nil"/>
                    <w:left w:val="single" w:sz="4" w:space="0" w:color="auto"/>
                    <w:bottom w:val="nil"/>
                    <w:right w:val="single" w:sz="4" w:space="0" w:color="auto"/>
                  </w:tcBorders>
                </w:tcPr>
                <w:p w14:paraId="31A49025" w14:textId="77777777" w:rsidR="009A5394" w:rsidRPr="00C726E1" w:rsidRDefault="009A5394" w:rsidP="00752E6A">
                  <w:pPr>
                    <w:spacing w:before="60" w:after="60"/>
                    <w:rPr>
                      <w:rFonts w:asciiTheme="minorHAnsi" w:hAnsiTheme="minorHAnsi"/>
                    </w:rPr>
                  </w:pPr>
                  <w:r w:rsidRPr="00C726E1">
                    <w:rPr>
                      <w:rFonts w:asciiTheme="minorHAnsi" w:hAnsiTheme="minorHAnsi"/>
                    </w:rPr>
                    <w:t>valido fino al</w:t>
                  </w:r>
                </w:p>
              </w:tc>
              <w:tc>
                <w:tcPr>
                  <w:tcW w:w="874" w:type="pct"/>
                  <w:gridSpan w:val="2"/>
                  <w:tcBorders>
                    <w:top w:val="nil"/>
                    <w:left w:val="single" w:sz="4" w:space="0" w:color="auto"/>
                    <w:bottom w:val="single" w:sz="4" w:space="0" w:color="auto"/>
                    <w:right w:val="single" w:sz="4" w:space="0" w:color="auto"/>
                  </w:tcBorders>
                </w:tcPr>
                <w:p w14:paraId="113AB8F5" w14:textId="77777777" w:rsidR="009A5394" w:rsidRPr="00C726E1" w:rsidRDefault="009A5394" w:rsidP="00752E6A">
                  <w:pPr>
                    <w:spacing w:before="20" w:after="20"/>
                    <w:rPr>
                      <w:rFonts w:asciiTheme="minorHAnsi" w:hAnsiTheme="minorHAnsi"/>
                    </w:rPr>
                  </w:pPr>
                </w:p>
              </w:tc>
            </w:tr>
            <w:tr w:rsidR="009A5394" w:rsidRPr="00C726E1" w14:paraId="5D4517A3" w14:textId="77777777" w:rsidTr="00752E6A">
              <w:tc>
                <w:tcPr>
                  <w:tcW w:w="215" w:type="pct"/>
                  <w:tcBorders>
                    <w:top w:val="nil"/>
                    <w:left w:val="nil"/>
                    <w:bottom w:val="nil"/>
                    <w:right w:val="nil"/>
                  </w:tcBorders>
                  <w:tcMar>
                    <w:left w:w="0" w:type="dxa"/>
                    <w:right w:w="0" w:type="dxa"/>
                  </w:tcMar>
                </w:tcPr>
                <w:p w14:paraId="78F54F0B" w14:textId="77777777" w:rsidR="009A5394" w:rsidRPr="00C726E1" w:rsidRDefault="009A5394" w:rsidP="00752E6A">
                  <w:pPr>
                    <w:spacing w:before="40" w:after="40"/>
                    <w:jc w:val="center"/>
                    <w:rPr>
                      <w:rFonts w:asciiTheme="minorHAnsi" w:hAnsiTheme="minorHAnsi"/>
                    </w:rPr>
                  </w:pPr>
                </w:p>
              </w:tc>
              <w:tc>
                <w:tcPr>
                  <w:tcW w:w="817" w:type="pct"/>
                  <w:tcBorders>
                    <w:top w:val="nil"/>
                    <w:left w:val="nil"/>
                    <w:bottom w:val="nil"/>
                    <w:right w:val="nil"/>
                  </w:tcBorders>
                </w:tcPr>
                <w:p w14:paraId="75E65FF0" w14:textId="77777777" w:rsidR="009A5394" w:rsidRPr="00C726E1" w:rsidRDefault="009A5394" w:rsidP="00752E6A">
                  <w:pPr>
                    <w:spacing w:before="20" w:after="20"/>
                    <w:ind w:left="113"/>
                    <w:rPr>
                      <w:rFonts w:asciiTheme="minorHAnsi" w:hAnsiTheme="minorHAnsi"/>
                    </w:rPr>
                  </w:pPr>
                  <w:r w:rsidRPr="00C726E1">
                    <w:rPr>
                      <w:rFonts w:asciiTheme="minorHAnsi" w:hAnsiTheme="minorHAnsi"/>
                    </w:rPr>
                    <w:t>settore IAF:</w:t>
                  </w:r>
                </w:p>
              </w:tc>
              <w:tc>
                <w:tcPr>
                  <w:tcW w:w="873" w:type="pct"/>
                  <w:tcBorders>
                    <w:top w:val="single" w:sz="4" w:space="0" w:color="auto"/>
                    <w:left w:val="nil"/>
                    <w:bottom w:val="single" w:sz="4" w:space="0" w:color="auto"/>
                    <w:right w:val="nil"/>
                  </w:tcBorders>
                </w:tcPr>
                <w:p w14:paraId="21FB7FA3" w14:textId="77777777" w:rsidR="009A5394" w:rsidRPr="00C726E1" w:rsidRDefault="009A5394" w:rsidP="00752E6A">
                  <w:pPr>
                    <w:spacing w:before="20" w:after="20"/>
                    <w:rPr>
                      <w:rFonts w:asciiTheme="minorHAnsi" w:hAnsiTheme="minorHAnsi"/>
                    </w:rPr>
                  </w:pPr>
                </w:p>
              </w:tc>
              <w:tc>
                <w:tcPr>
                  <w:tcW w:w="952" w:type="pct"/>
                  <w:gridSpan w:val="2"/>
                  <w:tcBorders>
                    <w:top w:val="nil"/>
                    <w:left w:val="nil"/>
                    <w:bottom w:val="nil"/>
                    <w:right w:val="nil"/>
                  </w:tcBorders>
                </w:tcPr>
                <w:p w14:paraId="485C5706" w14:textId="77777777" w:rsidR="009A5394" w:rsidRPr="00C726E1" w:rsidRDefault="009A5394" w:rsidP="00752E6A">
                  <w:pPr>
                    <w:spacing w:before="20" w:after="20"/>
                    <w:ind w:left="110" w:hanging="110"/>
                    <w:rPr>
                      <w:rFonts w:asciiTheme="minorHAnsi" w:hAnsiTheme="minorHAnsi"/>
                    </w:rPr>
                  </w:pPr>
                  <w:r w:rsidRPr="00C726E1">
                    <w:rPr>
                      <w:rFonts w:asciiTheme="minorHAnsi" w:hAnsiTheme="minorHAnsi"/>
                    </w:rPr>
                    <w:t>rilasciato da:</w:t>
                  </w:r>
                  <w:r w:rsidRPr="00C726E1">
                    <w:rPr>
                      <w:rFonts w:asciiTheme="minorHAnsi" w:hAnsiTheme="minorHAnsi"/>
                      <w:vertAlign w:val="superscript"/>
                    </w:rPr>
                    <w:footnoteReference w:id="18"/>
                  </w:r>
                  <w:r w:rsidRPr="00C726E1">
                    <w:rPr>
                      <w:rFonts w:asciiTheme="minorHAnsi" w:hAnsiTheme="minorHAnsi"/>
                    </w:rPr>
                    <w:t xml:space="preserve"> </w:t>
                  </w:r>
                </w:p>
              </w:tc>
              <w:tc>
                <w:tcPr>
                  <w:tcW w:w="2143" w:type="pct"/>
                  <w:gridSpan w:val="4"/>
                  <w:tcBorders>
                    <w:top w:val="nil"/>
                    <w:left w:val="nil"/>
                    <w:bottom w:val="single" w:sz="4" w:space="0" w:color="auto"/>
                    <w:right w:val="nil"/>
                  </w:tcBorders>
                </w:tcPr>
                <w:p w14:paraId="19834D9C" w14:textId="77777777" w:rsidR="009A5394" w:rsidRPr="00C726E1" w:rsidRDefault="009A5394" w:rsidP="00752E6A">
                  <w:pPr>
                    <w:spacing w:before="20" w:after="20"/>
                    <w:rPr>
                      <w:rFonts w:asciiTheme="minorHAnsi" w:hAnsiTheme="minorHAnsi"/>
                    </w:rPr>
                  </w:pPr>
                </w:p>
              </w:tc>
            </w:tr>
            <w:tr w:rsidR="009A5394" w:rsidRPr="00C726E1" w14:paraId="19B1A017" w14:textId="77777777" w:rsidTr="00752E6A">
              <w:tc>
                <w:tcPr>
                  <w:tcW w:w="215" w:type="pct"/>
                  <w:tcBorders>
                    <w:top w:val="nil"/>
                    <w:left w:val="nil"/>
                    <w:bottom w:val="nil"/>
                    <w:right w:val="nil"/>
                  </w:tcBorders>
                  <w:tcMar>
                    <w:left w:w="0" w:type="dxa"/>
                    <w:right w:w="0" w:type="dxa"/>
                  </w:tcMar>
                </w:tcPr>
                <w:p w14:paraId="3EA8AA5F" w14:textId="77777777" w:rsidR="009A5394" w:rsidRPr="00C726E1" w:rsidRDefault="009A5394" w:rsidP="00752E6A">
                  <w:pPr>
                    <w:spacing w:before="40" w:after="40"/>
                    <w:jc w:val="center"/>
                    <w:rPr>
                      <w:rFonts w:asciiTheme="minorHAnsi" w:hAnsiTheme="minorHAnsi"/>
                    </w:rPr>
                  </w:pPr>
                </w:p>
              </w:tc>
              <w:tc>
                <w:tcPr>
                  <w:tcW w:w="1690" w:type="pct"/>
                  <w:gridSpan w:val="2"/>
                  <w:tcBorders>
                    <w:top w:val="nil"/>
                    <w:left w:val="nil"/>
                    <w:bottom w:val="nil"/>
                    <w:right w:val="nil"/>
                  </w:tcBorders>
                </w:tcPr>
                <w:p w14:paraId="679CD667" w14:textId="77777777" w:rsidR="009A5394" w:rsidRPr="00C726E1" w:rsidRDefault="009A5394" w:rsidP="00752E6A">
                  <w:pPr>
                    <w:spacing w:before="60" w:after="60"/>
                    <w:rPr>
                      <w:rFonts w:asciiTheme="minorHAnsi" w:hAnsiTheme="minorHAnsi"/>
                    </w:rPr>
                  </w:pPr>
                  <w:r w:rsidRPr="00C726E1">
                    <w:rPr>
                      <w:rFonts w:asciiTheme="minorHAnsi" w:hAnsiTheme="minorHAnsi"/>
                    </w:rPr>
                    <w:t xml:space="preserve">(organismo accreditato da </w:t>
                  </w:r>
                  <w:r w:rsidRPr="00C726E1">
                    <w:rPr>
                      <w:rFonts w:asciiTheme="minorHAnsi" w:hAnsiTheme="minorHAnsi"/>
                      <w:vertAlign w:val="superscript"/>
                    </w:rPr>
                    <w:footnoteReference w:id="19"/>
                  </w:r>
                  <w:r w:rsidRPr="00C726E1">
                    <w:rPr>
                      <w:rFonts w:asciiTheme="minorHAnsi" w:hAnsiTheme="minorHAnsi"/>
                    </w:rPr>
                    <w:t xml:space="preserve">  </w:t>
                  </w:r>
                </w:p>
              </w:tc>
              <w:tc>
                <w:tcPr>
                  <w:tcW w:w="2547" w:type="pct"/>
                  <w:gridSpan w:val="5"/>
                  <w:tcBorders>
                    <w:top w:val="nil"/>
                    <w:left w:val="nil"/>
                    <w:bottom w:val="single" w:sz="4" w:space="0" w:color="auto"/>
                    <w:right w:val="nil"/>
                  </w:tcBorders>
                </w:tcPr>
                <w:p w14:paraId="06DA09BC" w14:textId="77777777" w:rsidR="009A5394" w:rsidRPr="00C726E1" w:rsidRDefault="009A5394" w:rsidP="00752E6A">
                  <w:pPr>
                    <w:spacing w:before="60" w:after="60"/>
                    <w:rPr>
                      <w:rFonts w:asciiTheme="minorHAnsi" w:hAnsiTheme="minorHAnsi"/>
                    </w:rPr>
                  </w:pPr>
                </w:p>
              </w:tc>
              <w:tc>
                <w:tcPr>
                  <w:tcW w:w="548" w:type="pct"/>
                  <w:tcBorders>
                    <w:top w:val="nil"/>
                    <w:left w:val="nil"/>
                    <w:bottom w:val="nil"/>
                    <w:right w:val="nil"/>
                  </w:tcBorders>
                </w:tcPr>
                <w:p w14:paraId="75B41C61" w14:textId="77777777" w:rsidR="009A5394" w:rsidRPr="00C726E1" w:rsidRDefault="009A5394" w:rsidP="00752E6A">
                  <w:pPr>
                    <w:spacing w:before="20" w:after="20"/>
                    <w:ind w:left="110" w:hanging="110"/>
                    <w:rPr>
                      <w:rFonts w:asciiTheme="minorHAnsi" w:hAnsiTheme="minorHAnsi"/>
                    </w:rPr>
                  </w:pPr>
                  <w:r w:rsidRPr="00C726E1">
                    <w:rPr>
                      <w:rFonts w:asciiTheme="minorHAnsi" w:hAnsiTheme="minorHAnsi"/>
                    </w:rPr>
                    <w:t>)</w:t>
                  </w:r>
                </w:p>
              </w:tc>
            </w:tr>
          </w:tbl>
          <w:p w14:paraId="4E5746BB" w14:textId="77777777" w:rsidR="009A5394" w:rsidRPr="00C726E1" w:rsidRDefault="009A5394" w:rsidP="00752E6A">
            <w:pPr>
              <w:rPr>
                <w:rFonts w:asciiTheme="minorHAnsi" w:hAnsiTheme="minorHAnsi"/>
              </w:rPr>
            </w:pPr>
          </w:p>
          <w:p w14:paraId="05414C81" w14:textId="77777777" w:rsidR="009A5394" w:rsidRPr="00C726E1" w:rsidRDefault="009A5394" w:rsidP="00FE0D73">
            <w:pPr>
              <w:ind w:right="-3"/>
              <w:rPr>
                <w:rFonts w:asciiTheme="minorHAnsi" w:hAnsiTheme="minorHAnsi"/>
              </w:rPr>
            </w:pPr>
            <w:r w:rsidRPr="00C726E1">
              <w:rPr>
                <w:rFonts w:asciiTheme="minorHAnsi" w:hAnsiTheme="minorHAnsi"/>
              </w:rPr>
              <w:t>Si attesta che la Copia/e della/e Certificazione/</w:t>
            </w:r>
            <w:proofErr w:type="gramStart"/>
            <w:r w:rsidRPr="00C726E1">
              <w:rPr>
                <w:rFonts w:asciiTheme="minorHAnsi" w:hAnsiTheme="minorHAnsi"/>
              </w:rPr>
              <w:t>i  è</w:t>
            </w:r>
            <w:proofErr w:type="gramEnd"/>
            <w:r w:rsidRPr="00C726E1">
              <w:rPr>
                <w:rFonts w:asciiTheme="minorHAnsi" w:hAnsiTheme="minorHAnsi"/>
              </w:rPr>
              <w:t>/sono conforme/i  all’originale/agli originali custodito/i  presso la sede dell’impresa e che la/e suddetta/e Certificazione/i  è/sono  in corso di validità avendo superato gli audit periodici dell’organismo di certificazione.</w:t>
            </w:r>
          </w:p>
          <w:p w14:paraId="352098CD" w14:textId="77777777" w:rsidR="009A5394" w:rsidRDefault="009A5394" w:rsidP="00752E6A">
            <w:pPr>
              <w:rPr>
                <w:rFonts w:asciiTheme="minorHAnsi" w:hAnsiTheme="minorHAnsi"/>
              </w:rPr>
            </w:pPr>
          </w:p>
          <w:p w14:paraId="7B2F5452" w14:textId="77777777" w:rsidR="00FE0D73" w:rsidRPr="00C726E1" w:rsidRDefault="00FE0D73" w:rsidP="00752E6A">
            <w:pPr>
              <w:rPr>
                <w:rFonts w:asciiTheme="minorHAnsi" w:hAnsiTheme="minorHAnsi"/>
              </w:rPr>
            </w:pPr>
          </w:p>
          <w:p w14:paraId="3E92C332" w14:textId="77777777" w:rsidR="009A5394" w:rsidRPr="00C726E1" w:rsidRDefault="009A5394" w:rsidP="00752E6A">
            <w:pPr>
              <w:rPr>
                <w:rFonts w:asciiTheme="minorHAnsi" w:hAnsiTheme="minorHAnsi"/>
                <w:b/>
              </w:rPr>
            </w:pPr>
            <w:r w:rsidRPr="00C726E1">
              <w:rPr>
                <w:rFonts w:asciiTheme="minorHAnsi" w:hAnsiTheme="minorHAnsi"/>
                <w:b/>
              </w:rPr>
              <w:t xml:space="preserve">3. </w:t>
            </w:r>
          </w:p>
          <w:p w14:paraId="1F571D06" w14:textId="60F1D912" w:rsidR="009A5394" w:rsidRPr="00C726E1" w:rsidRDefault="00FE0D73" w:rsidP="00FE0D73">
            <w:pPr>
              <w:tabs>
                <w:tab w:val="left" w:pos="-2127"/>
              </w:tabs>
              <w:ind w:left="284" w:hanging="284"/>
              <w:rPr>
                <w:rFonts w:asciiTheme="minorHAnsi" w:hAnsiTheme="minorHAnsi"/>
              </w:rPr>
            </w:pPr>
            <w:r w:rsidRPr="00877A51">
              <w:rPr>
                <w:noProof/>
                <w:position w:val="-3"/>
              </w:rPr>
              <mc:AlternateContent>
                <mc:Choice Requires="wpg">
                  <w:drawing>
                    <wp:inline distT="0" distB="0" distL="0" distR="0" wp14:anchorId="16093801" wp14:editId="7AB64EC2">
                      <wp:extent cx="135890" cy="135890"/>
                      <wp:effectExtent l="0" t="0" r="0" b="0"/>
                      <wp:docPr id="1056531072"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291849201"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4DC1A53E"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" filled="f" strokecolor="#000006" strokeweight=".25397mm">
                        <v:path arrowok="t"/>
                      </v:rect>
                      <w10:anchorlock/>
                    </v:group>
                  </w:pict>
                </mc:Fallback>
              </mc:AlternateContent>
            </w:r>
            <w:r>
              <w:rPr>
                <w:rFonts w:asciiTheme="minorHAnsi" w:hAnsiTheme="minorHAnsi"/>
                <w:b/>
              </w:rPr>
              <w:t xml:space="preserve"> </w:t>
            </w:r>
            <w:r w:rsidR="009A5394" w:rsidRPr="00C726E1">
              <w:rPr>
                <w:rFonts w:asciiTheme="minorHAnsi" w:hAnsiTheme="minorHAnsi"/>
                <w:b/>
              </w:rPr>
              <w:t xml:space="preserve">di essere in possesso </w:t>
            </w:r>
            <w:r w:rsidR="009A5394" w:rsidRPr="00C726E1">
              <w:rPr>
                <w:rFonts w:asciiTheme="minorHAnsi" w:hAnsiTheme="minorHAnsi"/>
              </w:rPr>
              <w:t>della certificazione …………</w:t>
            </w:r>
            <w:proofErr w:type="gramStart"/>
            <w:r w:rsidR="009A5394" w:rsidRPr="00C726E1">
              <w:rPr>
                <w:rFonts w:asciiTheme="minorHAnsi" w:hAnsiTheme="minorHAnsi"/>
              </w:rPr>
              <w:t>…….</w:t>
            </w:r>
            <w:proofErr w:type="gramEnd"/>
            <w:r w:rsidR="009A5394" w:rsidRPr="00C726E1">
              <w:rPr>
                <w:rFonts w:asciiTheme="minorHAnsi" w:hAnsiTheme="minorHAnsi"/>
              </w:rPr>
              <w:t>, che la medesima è in corso di validità, settore ……….., come risulta dal seguente certificato che si allega in copia conforme ai sensi dell’articolo 19 del D.P.R. 445/2000 :</w:t>
            </w:r>
          </w:p>
          <w:tbl>
            <w:tblPr>
              <w:tblW w:w="10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9"/>
              <w:gridCol w:w="1667"/>
              <w:gridCol w:w="1782"/>
              <w:gridCol w:w="972"/>
              <w:gridCol w:w="972"/>
              <w:gridCol w:w="647"/>
              <w:gridCol w:w="1943"/>
              <w:gridCol w:w="665"/>
              <w:gridCol w:w="1118"/>
            </w:tblGrid>
            <w:tr w:rsidR="009A5394" w:rsidRPr="00C726E1" w14:paraId="1B2FFF7C" w14:textId="77777777" w:rsidTr="00752E6A">
              <w:tc>
                <w:tcPr>
                  <w:tcW w:w="215" w:type="pct"/>
                  <w:tcBorders>
                    <w:top w:val="nil"/>
                    <w:left w:val="nil"/>
                    <w:bottom w:val="nil"/>
                    <w:right w:val="nil"/>
                  </w:tcBorders>
                  <w:tcMar>
                    <w:left w:w="0" w:type="dxa"/>
                    <w:right w:w="0" w:type="dxa"/>
                  </w:tcMar>
                </w:tcPr>
                <w:p w14:paraId="6C012A12" w14:textId="535658BE" w:rsidR="009A5394" w:rsidRPr="00C726E1" w:rsidRDefault="00FE0D73" w:rsidP="00752E6A">
                  <w:pPr>
                    <w:spacing w:before="40" w:after="40"/>
                    <w:jc w:val="center"/>
                    <w:rPr>
                      <w:rFonts w:asciiTheme="minorHAnsi" w:hAnsiTheme="minorHAnsi"/>
                    </w:rPr>
                  </w:pPr>
                  <w:r w:rsidRPr="00877A51">
                    <w:rPr>
                      <w:noProof/>
                      <w:position w:val="-3"/>
                    </w:rPr>
                    <mc:AlternateContent>
                      <mc:Choice Requires="wpg">
                        <w:drawing>
                          <wp:inline distT="0" distB="0" distL="0" distR="0" wp14:anchorId="32974EAF" wp14:editId="71B26B5C">
                            <wp:extent cx="135890" cy="135890"/>
                            <wp:effectExtent l="0" t="0" r="0" b="0"/>
                            <wp:docPr id="62072287"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1560088126"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46D8465E"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" filled="f" strokecolor="#000006" strokeweight=".25397mm">
                              <v:path arrowok="t"/>
                            </v:rect>
                            <w10:anchorlock/>
                          </v:group>
                        </w:pict>
                      </mc:Fallback>
                    </mc:AlternateContent>
                  </w:r>
                </w:p>
              </w:tc>
              <w:tc>
                <w:tcPr>
                  <w:tcW w:w="817" w:type="pct"/>
                  <w:tcBorders>
                    <w:top w:val="nil"/>
                    <w:left w:val="nil"/>
                    <w:bottom w:val="nil"/>
                    <w:right w:val="single" w:sz="4" w:space="0" w:color="auto"/>
                  </w:tcBorders>
                </w:tcPr>
                <w:p w14:paraId="03B7EBE7" w14:textId="77777777" w:rsidR="009A5394" w:rsidRPr="00C726E1" w:rsidRDefault="009A5394" w:rsidP="00752E6A">
                  <w:pPr>
                    <w:spacing w:before="20" w:after="20"/>
                    <w:ind w:left="110" w:hanging="110"/>
                    <w:rPr>
                      <w:rFonts w:asciiTheme="minorHAnsi" w:hAnsiTheme="minorHAnsi"/>
                    </w:rPr>
                  </w:pPr>
                  <w:r w:rsidRPr="00C726E1">
                    <w:rPr>
                      <w:rFonts w:asciiTheme="minorHAnsi" w:hAnsiTheme="minorHAnsi"/>
                    </w:rPr>
                    <w:t>-</w:t>
                  </w:r>
                  <w:r w:rsidRPr="00C726E1">
                    <w:rPr>
                      <w:rFonts w:asciiTheme="minorHAnsi" w:hAnsiTheme="minorHAnsi"/>
                    </w:rPr>
                    <w:tab/>
                    <w:t>certificato n.</w:t>
                  </w:r>
                </w:p>
              </w:tc>
              <w:tc>
                <w:tcPr>
                  <w:tcW w:w="873" w:type="pct"/>
                  <w:tcBorders>
                    <w:top w:val="nil"/>
                    <w:left w:val="single" w:sz="4" w:space="0" w:color="auto"/>
                    <w:bottom w:val="single" w:sz="4" w:space="0" w:color="auto"/>
                    <w:right w:val="single" w:sz="4" w:space="0" w:color="auto"/>
                  </w:tcBorders>
                </w:tcPr>
                <w:p w14:paraId="41E1BE08" w14:textId="77777777" w:rsidR="009A5394" w:rsidRPr="00C726E1" w:rsidRDefault="009A5394" w:rsidP="00752E6A">
                  <w:pPr>
                    <w:spacing w:before="20" w:after="20"/>
                    <w:rPr>
                      <w:rFonts w:asciiTheme="minorHAnsi" w:hAnsiTheme="minorHAnsi"/>
                    </w:rPr>
                  </w:pPr>
                </w:p>
              </w:tc>
              <w:tc>
                <w:tcPr>
                  <w:tcW w:w="476" w:type="pct"/>
                  <w:tcBorders>
                    <w:top w:val="nil"/>
                    <w:left w:val="single" w:sz="4" w:space="0" w:color="auto"/>
                    <w:bottom w:val="nil"/>
                    <w:right w:val="single" w:sz="4" w:space="0" w:color="auto"/>
                  </w:tcBorders>
                </w:tcPr>
                <w:p w14:paraId="0C440CD4" w14:textId="77777777" w:rsidR="009A5394" w:rsidRPr="00C726E1" w:rsidRDefault="009A5394" w:rsidP="00752E6A">
                  <w:pPr>
                    <w:spacing w:before="20" w:after="20"/>
                    <w:ind w:left="110" w:hanging="110"/>
                    <w:rPr>
                      <w:rFonts w:asciiTheme="minorHAnsi" w:hAnsiTheme="minorHAnsi"/>
                    </w:rPr>
                  </w:pPr>
                  <w:r w:rsidRPr="00C726E1">
                    <w:rPr>
                      <w:rFonts w:asciiTheme="minorHAnsi" w:hAnsiTheme="minorHAnsi"/>
                    </w:rPr>
                    <w:t>in data</w:t>
                  </w:r>
                </w:p>
              </w:tc>
              <w:tc>
                <w:tcPr>
                  <w:tcW w:w="793" w:type="pct"/>
                  <w:gridSpan w:val="2"/>
                  <w:tcBorders>
                    <w:top w:val="nil"/>
                    <w:left w:val="single" w:sz="4" w:space="0" w:color="auto"/>
                    <w:bottom w:val="single" w:sz="4" w:space="0" w:color="auto"/>
                    <w:right w:val="single" w:sz="4" w:space="0" w:color="auto"/>
                  </w:tcBorders>
                </w:tcPr>
                <w:p w14:paraId="29ACE547" w14:textId="77777777" w:rsidR="009A5394" w:rsidRPr="00C726E1" w:rsidRDefault="009A5394" w:rsidP="00752E6A">
                  <w:pPr>
                    <w:spacing w:before="20" w:after="20"/>
                    <w:rPr>
                      <w:rFonts w:asciiTheme="minorHAnsi" w:hAnsiTheme="minorHAnsi"/>
                    </w:rPr>
                  </w:pPr>
                </w:p>
              </w:tc>
              <w:tc>
                <w:tcPr>
                  <w:tcW w:w="952" w:type="pct"/>
                  <w:tcBorders>
                    <w:top w:val="nil"/>
                    <w:left w:val="single" w:sz="4" w:space="0" w:color="auto"/>
                    <w:bottom w:val="nil"/>
                    <w:right w:val="single" w:sz="4" w:space="0" w:color="auto"/>
                  </w:tcBorders>
                </w:tcPr>
                <w:p w14:paraId="68E49A79" w14:textId="77777777" w:rsidR="009A5394" w:rsidRPr="00C726E1" w:rsidRDefault="009A5394" w:rsidP="00752E6A">
                  <w:pPr>
                    <w:spacing w:before="60" w:after="60"/>
                    <w:rPr>
                      <w:rFonts w:asciiTheme="minorHAnsi" w:hAnsiTheme="minorHAnsi"/>
                    </w:rPr>
                  </w:pPr>
                  <w:r w:rsidRPr="00C726E1">
                    <w:rPr>
                      <w:rFonts w:asciiTheme="minorHAnsi" w:hAnsiTheme="minorHAnsi"/>
                    </w:rPr>
                    <w:t>valido fino al</w:t>
                  </w:r>
                </w:p>
              </w:tc>
              <w:tc>
                <w:tcPr>
                  <w:tcW w:w="874" w:type="pct"/>
                  <w:gridSpan w:val="2"/>
                  <w:tcBorders>
                    <w:top w:val="nil"/>
                    <w:left w:val="single" w:sz="4" w:space="0" w:color="auto"/>
                    <w:bottom w:val="single" w:sz="4" w:space="0" w:color="auto"/>
                    <w:right w:val="single" w:sz="4" w:space="0" w:color="auto"/>
                  </w:tcBorders>
                </w:tcPr>
                <w:p w14:paraId="25071150" w14:textId="77777777" w:rsidR="009A5394" w:rsidRPr="00C726E1" w:rsidRDefault="009A5394" w:rsidP="00752E6A">
                  <w:pPr>
                    <w:spacing w:before="20" w:after="20"/>
                    <w:rPr>
                      <w:rFonts w:asciiTheme="minorHAnsi" w:hAnsiTheme="minorHAnsi"/>
                    </w:rPr>
                  </w:pPr>
                </w:p>
              </w:tc>
            </w:tr>
            <w:tr w:rsidR="009A5394" w:rsidRPr="00C726E1" w14:paraId="13E9D0B2" w14:textId="77777777" w:rsidTr="00752E6A">
              <w:tc>
                <w:tcPr>
                  <w:tcW w:w="215" w:type="pct"/>
                  <w:tcBorders>
                    <w:top w:val="nil"/>
                    <w:left w:val="nil"/>
                    <w:bottom w:val="nil"/>
                    <w:right w:val="nil"/>
                  </w:tcBorders>
                  <w:tcMar>
                    <w:left w:w="0" w:type="dxa"/>
                    <w:right w:w="0" w:type="dxa"/>
                  </w:tcMar>
                </w:tcPr>
                <w:p w14:paraId="1B68EE39" w14:textId="77777777" w:rsidR="009A5394" w:rsidRPr="00C726E1" w:rsidRDefault="009A5394" w:rsidP="00752E6A">
                  <w:pPr>
                    <w:spacing w:before="40" w:after="40"/>
                    <w:jc w:val="center"/>
                    <w:rPr>
                      <w:rFonts w:asciiTheme="minorHAnsi" w:hAnsiTheme="minorHAnsi"/>
                    </w:rPr>
                  </w:pPr>
                </w:p>
              </w:tc>
              <w:tc>
                <w:tcPr>
                  <w:tcW w:w="817" w:type="pct"/>
                  <w:tcBorders>
                    <w:top w:val="nil"/>
                    <w:left w:val="nil"/>
                    <w:bottom w:val="nil"/>
                    <w:right w:val="nil"/>
                  </w:tcBorders>
                </w:tcPr>
                <w:p w14:paraId="2387C0B3" w14:textId="77777777" w:rsidR="009A5394" w:rsidRPr="00C726E1" w:rsidRDefault="009A5394" w:rsidP="00752E6A">
                  <w:pPr>
                    <w:spacing w:before="20" w:after="20"/>
                    <w:ind w:left="113"/>
                    <w:rPr>
                      <w:rFonts w:asciiTheme="minorHAnsi" w:hAnsiTheme="minorHAnsi"/>
                    </w:rPr>
                  </w:pPr>
                  <w:r w:rsidRPr="00C726E1">
                    <w:rPr>
                      <w:rFonts w:asciiTheme="minorHAnsi" w:hAnsiTheme="minorHAnsi"/>
                    </w:rPr>
                    <w:t>settore IAF:</w:t>
                  </w:r>
                </w:p>
              </w:tc>
              <w:tc>
                <w:tcPr>
                  <w:tcW w:w="873" w:type="pct"/>
                  <w:tcBorders>
                    <w:top w:val="single" w:sz="4" w:space="0" w:color="auto"/>
                    <w:left w:val="nil"/>
                    <w:bottom w:val="single" w:sz="4" w:space="0" w:color="auto"/>
                    <w:right w:val="nil"/>
                  </w:tcBorders>
                </w:tcPr>
                <w:p w14:paraId="29F84B26" w14:textId="77777777" w:rsidR="009A5394" w:rsidRPr="00C726E1" w:rsidRDefault="009A5394" w:rsidP="00752E6A">
                  <w:pPr>
                    <w:spacing w:before="20" w:after="20"/>
                    <w:rPr>
                      <w:rFonts w:asciiTheme="minorHAnsi" w:hAnsiTheme="minorHAnsi"/>
                    </w:rPr>
                  </w:pPr>
                </w:p>
              </w:tc>
              <w:tc>
                <w:tcPr>
                  <w:tcW w:w="952" w:type="pct"/>
                  <w:gridSpan w:val="2"/>
                  <w:tcBorders>
                    <w:top w:val="nil"/>
                    <w:left w:val="nil"/>
                    <w:bottom w:val="nil"/>
                    <w:right w:val="nil"/>
                  </w:tcBorders>
                </w:tcPr>
                <w:p w14:paraId="3567CC85" w14:textId="77777777" w:rsidR="009A5394" w:rsidRPr="00C726E1" w:rsidRDefault="009A5394" w:rsidP="00752E6A">
                  <w:pPr>
                    <w:spacing w:before="20" w:after="20"/>
                    <w:ind w:left="110" w:hanging="110"/>
                    <w:rPr>
                      <w:rFonts w:asciiTheme="minorHAnsi" w:hAnsiTheme="minorHAnsi"/>
                    </w:rPr>
                  </w:pPr>
                  <w:r w:rsidRPr="00C726E1">
                    <w:rPr>
                      <w:rFonts w:asciiTheme="minorHAnsi" w:hAnsiTheme="minorHAnsi"/>
                    </w:rPr>
                    <w:t>rilasciato da:</w:t>
                  </w:r>
                  <w:r w:rsidRPr="00C726E1">
                    <w:rPr>
                      <w:rFonts w:asciiTheme="minorHAnsi" w:hAnsiTheme="minorHAnsi"/>
                      <w:vertAlign w:val="superscript"/>
                    </w:rPr>
                    <w:footnoteReference w:id="20"/>
                  </w:r>
                  <w:r w:rsidRPr="00C726E1">
                    <w:rPr>
                      <w:rFonts w:asciiTheme="minorHAnsi" w:hAnsiTheme="minorHAnsi"/>
                    </w:rPr>
                    <w:t xml:space="preserve"> </w:t>
                  </w:r>
                </w:p>
              </w:tc>
              <w:tc>
                <w:tcPr>
                  <w:tcW w:w="2143" w:type="pct"/>
                  <w:gridSpan w:val="4"/>
                  <w:tcBorders>
                    <w:top w:val="nil"/>
                    <w:left w:val="nil"/>
                    <w:bottom w:val="single" w:sz="4" w:space="0" w:color="auto"/>
                    <w:right w:val="nil"/>
                  </w:tcBorders>
                </w:tcPr>
                <w:p w14:paraId="6A1DCA61" w14:textId="77777777" w:rsidR="009A5394" w:rsidRPr="00C726E1" w:rsidRDefault="009A5394" w:rsidP="00752E6A">
                  <w:pPr>
                    <w:spacing w:before="20" w:after="20"/>
                    <w:rPr>
                      <w:rFonts w:asciiTheme="minorHAnsi" w:hAnsiTheme="minorHAnsi"/>
                    </w:rPr>
                  </w:pPr>
                </w:p>
              </w:tc>
            </w:tr>
            <w:tr w:rsidR="009A5394" w:rsidRPr="00C726E1" w14:paraId="57049B04" w14:textId="77777777" w:rsidTr="00752E6A">
              <w:tc>
                <w:tcPr>
                  <w:tcW w:w="215" w:type="pct"/>
                  <w:tcBorders>
                    <w:top w:val="nil"/>
                    <w:left w:val="nil"/>
                    <w:bottom w:val="nil"/>
                    <w:right w:val="nil"/>
                  </w:tcBorders>
                  <w:tcMar>
                    <w:left w:w="0" w:type="dxa"/>
                    <w:right w:w="0" w:type="dxa"/>
                  </w:tcMar>
                </w:tcPr>
                <w:p w14:paraId="0BF7EDE5" w14:textId="77777777" w:rsidR="009A5394" w:rsidRPr="00C726E1" w:rsidRDefault="009A5394" w:rsidP="00752E6A">
                  <w:pPr>
                    <w:spacing w:before="40" w:after="40"/>
                    <w:jc w:val="center"/>
                    <w:rPr>
                      <w:rFonts w:asciiTheme="minorHAnsi" w:hAnsiTheme="minorHAnsi"/>
                    </w:rPr>
                  </w:pPr>
                </w:p>
              </w:tc>
              <w:tc>
                <w:tcPr>
                  <w:tcW w:w="1690" w:type="pct"/>
                  <w:gridSpan w:val="2"/>
                  <w:tcBorders>
                    <w:top w:val="nil"/>
                    <w:left w:val="nil"/>
                    <w:bottom w:val="nil"/>
                    <w:right w:val="nil"/>
                  </w:tcBorders>
                </w:tcPr>
                <w:p w14:paraId="416E2AA1" w14:textId="77777777" w:rsidR="009A5394" w:rsidRPr="00C726E1" w:rsidRDefault="009A5394" w:rsidP="00752E6A">
                  <w:pPr>
                    <w:spacing w:before="60" w:after="60"/>
                    <w:rPr>
                      <w:rFonts w:asciiTheme="minorHAnsi" w:hAnsiTheme="minorHAnsi"/>
                    </w:rPr>
                  </w:pPr>
                  <w:r w:rsidRPr="00C726E1">
                    <w:rPr>
                      <w:rFonts w:asciiTheme="minorHAnsi" w:hAnsiTheme="minorHAnsi"/>
                    </w:rPr>
                    <w:t xml:space="preserve">(organismo accreditato da </w:t>
                  </w:r>
                  <w:r w:rsidRPr="00C726E1">
                    <w:rPr>
                      <w:rFonts w:asciiTheme="minorHAnsi" w:hAnsiTheme="minorHAnsi"/>
                      <w:vertAlign w:val="superscript"/>
                    </w:rPr>
                    <w:footnoteReference w:id="21"/>
                  </w:r>
                  <w:r w:rsidRPr="00C726E1">
                    <w:rPr>
                      <w:rFonts w:asciiTheme="minorHAnsi" w:hAnsiTheme="minorHAnsi"/>
                    </w:rPr>
                    <w:t xml:space="preserve">  </w:t>
                  </w:r>
                </w:p>
              </w:tc>
              <w:tc>
                <w:tcPr>
                  <w:tcW w:w="2547" w:type="pct"/>
                  <w:gridSpan w:val="5"/>
                  <w:tcBorders>
                    <w:top w:val="nil"/>
                    <w:left w:val="nil"/>
                    <w:bottom w:val="single" w:sz="4" w:space="0" w:color="auto"/>
                    <w:right w:val="nil"/>
                  </w:tcBorders>
                </w:tcPr>
                <w:p w14:paraId="3A66446C" w14:textId="77777777" w:rsidR="009A5394" w:rsidRPr="00C726E1" w:rsidRDefault="009A5394" w:rsidP="00752E6A">
                  <w:pPr>
                    <w:spacing w:before="60" w:after="60"/>
                    <w:rPr>
                      <w:rFonts w:asciiTheme="minorHAnsi" w:hAnsiTheme="minorHAnsi"/>
                    </w:rPr>
                  </w:pPr>
                </w:p>
              </w:tc>
              <w:tc>
                <w:tcPr>
                  <w:tcW w:w="548" w:type="pct"/>
                  <w:tcBorders>
                    <w:top w:val="nil"/>
                    <w:left w:val="nil"/>
                    <w:bottom w:val="nil"/>
                    <w:right w:val="nil"/>
                  </w:tcBorders>
                </w:tcPr>
                <w:p w14:paraId="005BA639" w14:textId="77777777" w:rsidR="009A5394" w:rsidRPr="00C726E1" w:rsidRDefault="009A5394" w:rsidP="00752E6A">
                  <w:pPr>
                    <w:spacing w:before="20" w:after="20"/>
                    <w:ind w:left="110" w:hanging="110"/>
                    <w:rPr>
                      <w:rFonts w:asciiTheme="minorHAnsi" w:hAnsiTheme="minorHAnsi"/>
                    </w:rPr>
                  </w:pPr>
                  <w:r w:rsidRPr="00C726E1">
                    <w:rPr>
                      <w:rFonts w:asciiTheme="minorHAnsi" w:hAnsiTheme="minorHAnsi"/>
                    </w:rPr>
                    <w:t>)</w:t>
                  </w:r>
                </w:p>
              </w:tc>
            </w:tr>
          </w:tbl>
          <w:p w14:paraId="66BBDF24" w14:textId="77777777" w:rsidR="009A5394" w:rsidRPr="00C726E1" w:rsidRDefault="009A5394" w:rsidP="00752E6A">
            <w:pPr>
              <w:rPr>
                <w:rFonts w:asciiTheme="minorHAnsi" w:hAnsiTheme="minorHAnsi"/>
              </w:rPr>
            </w:pPr>
          </w:p>
          <w:p w14:paraId="506C4583" w14:textId="77777777" w:rsidR="009A5394" w:rsidRPr="00C726E1" w:rsidRDefault="009A5394" w:rsidP="00FE0D73">
            <w:pPr>
              <w:ind w:right="-3"/>
              <w:rPr>
                <w:rFonts w:asciiTheme="minorHAnsi" w:hAnsiTheme="minorHAnsi"/>
              </w:rPr>
            </w:pPr>
            <w:r w:rsidRPr="00C726E1">
              <w:rPr>
                <w:rFonts w:asciiTheme="minorHAnsi" w:hAnsiTheme="minorHAnsi"/>
              </w:rPr>
              <w:t>Si attesta che la Copia/e della/e Certificazione/</w:t>
            </w:r>
            <w:proofErr w:type="gramStart"/>
            <w:r w:rsidRPr="00C726E1">
              <w:rPr>
                <w:rFonts w:asciiTheme="minorHAnsi" w:hAnsiTheme="minorHAnsi"/>
              </w:rPr>
              <w:t>i  è</w:t>
            </w:r>
            <w:proofErr w:type="gramEnd"/>
            <w:r w:rsidRPr="00C726E1">
              <w:rPr>
                <w:rFonts w:asciiTheme="minorHAnsi" w:hAnsiTheme="minorHAnsi"/>
              </w:rPr>
              <w:t>/sono conforme/i  all’originale/agli originali custodito/i  presso la sede dell’impresa e che la/e suddetta/e Certificazione/i  è/sono  in corso di validità avendo superato gli audit periodici dell’organismo di certificazione.</w:t>
            </w:r>
          </w:p>
          <w:p w14:paraId="64B39FD5" w14:textId="77777777" w:rsidR="009A5394" w:rsidRDefault="009A5394" w:rsidP="00752E6A">
            <w:pPr>
              <w:rPr>
                <w:rFonts w:asciiTheme="minorHAnsi" w:hAnsiTheme="minorHAnsi"/>
              </w:rPr>
            </w:pPr>
          </w:p>
          <w:p w14:paraId="0A0C1386" w14:textId="77777777" w:rsidR="00FE0D73" w:rsidRPr="00C726E1" w:rsidRDefault="00FE0D73" w:rsidP="00752E6A">
            <w:pPr>
              <w:rPr>
                <w:rFonts w:asciiTheme="minorHAnsi" w:hAnsiTheme="minorHAnsi"/>
              </w:rPr>
            </w:pPr>
          </w:p>
          <w:p w14:paraId="5A07A823" w14:textId="77777777" w:rsidR="009A5394" w:rsidRPr="00C726E1" w:rsidRDefault="009A5394" w:rsidP="00752E6A">
            <w:pPr>
              <w:tabs>
                <w:tab w:val="left" w:pos="-2127"/>
              </w:tabs>
              <w:ind w:left="284" w:hanging="284"/>
              <w:rPr>
                <w:rFonts w:asciiTheme="minorHAnsi" w:hAnsiTheme="minorHAnsi"/>
              </w:rPr>
            </w:pPr>
          </w:p>
        </w:tc>
      </w:tr>
    </w:tbl>
    <w:p w14:paraId="50440E44" w14:textId="77777777" w:rsidR="009A5394" w:rsidRPr="00C726E1" w:rsidRDefault="009A5394" w:rsidP="009A5394">
      <w:pPr>
        <w:ind w:left="284" w:hanging="284"/>
        <w:rPr>
          <w:rFonts w:asciiTheme="minorHAnsi" w:hAnsi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18"/>
      </w:tblGrid>
      <w:tr w:rsidR="009A5394" w:rsidRPr="00C726E1" w14:paraId="74DFF0E1" w14:textId="77777777" w:rsidTr="00752E6A">
        <w:tc>
          <w:tcPr>
            <w:tcW w:w="10138" w:type="dxa"/>
            <w:shd w:val="clear" w:color="auto" w:fill="auto"/>
          </w:tcPr>
          <w:p w14:paraId="5DE41B25" w14:textId="77777777" w:rsidR="009A5394" w:rsidRPr="00C726E1" w:rsidRDefault="009A5394" w:rsidP="00752E6A">
            <w:pPr>
              <w:widowControl w:val="0"/>
              <w:jc w:val="center"/>
              <w:rPr>
                <w:rFonts w:asciiTheme="minorHAnsi" w:hAnsiTheme="minorHAnsi"/>
                <w:b/>
                <w:bCs/>
                <w:spacing w:val="-4"/>
              </w:rPr>
            </w:pPr>
            <w:r w:rsidRPr="00C726E1">
              <w:rPr>
                <w:rFonts w:asciiTheme="minorHAnsi" w:hAnsiTheme="minorHAnsi"/>
                <w:b/>
                <w:bCs/>
                <w:spacing w:val="-4"/>
              </w:rPr>
              <w:t>G. DICHIARAZIONI IN RELAZIONE AL SUBAPPALTO/SUBAPPALTO QUALIFICANTE</w:t>
            </w:r>
          </w:p>
          <w:p w14:paraId="12F24F7C" w14:textId="77777777" w:rsidR="009A5394" w:rsidRPr="00C726E1" w:rsidRDefault="009A5394" w:rsidP="00752E6A">
            <w:pPr>
              <w:widowControl w:val="0"/>
              <w:jc w:val="center"/>
              <w:rPr>
                <w:rFonts w:asciiTheme="minorHAnsi" w:hAnsiTheme="minorHAnsi"/>
                <w:b/>
                <w:bCs/>
              </w:rPr>
            </w:pPr>
          </w:p>
        </w:tc>
      </w:tr>
    </w:tbl>
    <w:p w14:paraId="4E28E7B7" w14:textId="77777777" w:rsidR="009A5394" w:rsidRDefault="009A5394" w:rsidP="009A5394">
      <w:pPr>
        <w:rPr>
          <w:rFonts w:asciiTheme="minorHAnsi" w:hAnsiTheme="minorHAnsi"/>
        </w:rPr>
      </w:pPr>
    </w:p>
    <w:p w14:paraId="4DD44736" w14:textId="77777777" w:rsidR="00FE0D73" w:rsidRPr="00C726E1" w:rsidRDefault="00FE0D73" w:rsidP="009A5394">
      <w:pPr>
        <w:rPr>
          <w:rFonts w:asciiTheme="minorHAnsi" w:hAnsiTheme="minorHAnsi"/>
        </w:rPr>
      </w:pPr>
    </w:p>
    <w:tbl>
      <w:tblPr>
        <w:tblW w:w="5000" w:type="pct"/>
        <w:tblLook w:val="04A0" w:firstRow="1" w:lastRow="0" w:firstColumn="1" w:lastColumn="0" w:noHBand="0" w:noVBand="1"/>
      </w:tblPr>
      <w:tblGrid>
        <w:gridCol w:w="10028"/>
      </w:tblGrid>
      <w:tr w:rsidR="009A5394" w:rsidRPr="00C726E1" w14:paraId="43510FE2" w14:textId="77777777" w:rsidTr="00752E6A">
        <w:tc>
          <w:tcPr>
            <w:tcW w:w="5000" w:type="pct"/>
            <w:shd w:val="clear" w:color="auto" w:fill="auto"/>
          </w:tcPr>
          <w:p w14:paraId="124E3A9D" w14:textId="2EB173C9" w:rsidR="009A5394" w:rsidRPr="00C726E1" w:rsidRDefault="00FE0D73" w:rsidP="00FE0D73">
            <w:pPr>
              <w:tabs>
                <w:tab w:val="left" w:pos="-2127"/>
              </w:tabs>
              <w:ind w:left="284" w:hanging="284"/>
              <w:rPr>
                <w:rFonts w:asciiTheme="minorHAnsi" w:eastAsia="Calibri" w:hAnsiTheme="minorHAnsi"/>
              </w:rPr>
            </w:pPr>
            <w:r w:rsidRPr="00877A51">
              <w:rPr>
                <w:noProof/>
                <w:position w:val="-3"/>
              </w:rPr>
              <mc:AlternateContent>
                <mc:Choice Requires="wpg">
                  <w:drawing>
                    <wp:inline distT="0" distB="0" distL="0" distR="0" wp14:anchorId="5170E33C" wp14:editId="72CA60C4">
                      <wp:extent cx="135890" cy="135890"/>
                      <wp:effectExtent l="0" t="0" r="0" b="0"/>
                      <wp:docPr id="283918408"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1210566064"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2DF78430"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" filled="f" strokecolor="#000006" strokeweight=".25397mm">
                        <v:path arrowok="t"/>
                      </v:rect>
                      <w10:anchorlock/>
                    </v:group>
                  </w:pict>
                </mc:Fallback>
              </mc:AlternateContent>
            </w:r>
            <w:r>
              <w:rPr>
                <w:rFonts w:asciiTheme="minorHAnsi" w:eastAsia="Calibri" w:hAnsiTheme="minorHAnsi"/>
              </w:rPr>
              <w:t xml:space="preserve"> </w:t>
            </w:r>
            <w:r w:rsidR="009A5394" w:rsidRPr="00C726E1">
              <w:rPr>
                <w:rFonts w:asciiTheme="minorHAnsi" w:eastAsia="Calibri" w:hAnsiTheme="minorHAnsi"/>
              </w:rPr>
              <w:t xml:space="preserve">dichiara di </w:t>
            </w:r>
            <w:r w:rsidR="009A5394" w:rsidRPr="00FE0D73">
              <w:rPr>
                <w:rFonts w:asciiTheme="minorHAnsi" w:hAnsiTheme="minorHAnsi"/>
              </w:rPr>
              <w:t>possedere</w:t>
            </w:r>
            <w:r w:rsidR="009A5394" w:rsidRPr="00C726E1">
              <w:rPr>
                <w:rFonts w:asciiTheme="minorHAnsi" w:eastAsia="Calibri" w:hAnsiTheme="minorHAnsi"/>
              </w:rPr>
              <w:t xml:space="preserve"> i requisiti richiesti dall’Avviso e dal disciplinare, e pertanto </w:t>
            </w:r>
          </w:p>
          <w:p w14:paraId="5C6B3118" w14:textId="77777777" w:rsidR="00FE0D73" w:rsidRDefault="00FE0D73" w:rsidP="00752E6A">
            <w:pPr>
              <w:spacing w:before="120" w:after="120" w:line="480" w:lineRule="auto"/>
              <w:jc w:val="center"/>
              <w:rPr>
                <w:rFonts w:asciiTheme="minorHAnsi" w:hAnsiTheme="minorHAnsi"/>
                <w:b/>
              </w:rPr>
            </w:pPr>
          </w:p>
          <w:p w14:paraId="5E2B586C" w14:textId="63BCC8AB" w:rsidR="009A5394" w:rsidRPr="00C726E1" w:rsidRDefault="009A5394" w:rsidP="00752E6A">
            <w:pPr>
              <w:spacing w:before="120" w:after="120" w:line="480" w:lineRule="auto"/>
              <w:jc w:val="center"/>
              <w:rPr>
                <w:rFonts w:asciiTheme="minorHAnsi" w:hAnsiTheme="minorHAnsi"/>
                <w:b/>
              </w:rPr>
            </w:pPr>
            <w:r w:rsidRPr="00C726E1">
              <w:rPr>
                <w:rFonts w:asciiTheme="minorHAnsi" w:hAnsiTheme="minorHAnsi"/>
                <w:b/>
              </w:rPr>
              <w:t>DICHIARA</w:t>
            </w:r>
          </w:p>
          <w:tbl>
            <w:tblPr>
              <w:tblW w:w="5000" w:type="pct"/>
              <w:tblLook w:val="04A0" w:firstRow="1" w:lastRow="0" w:firstColumn="1" w:lastColumn="0" w:noHBand="0" w:noVBand="1"/>
            </w:tblPr>
            <w:tblGrid>
              <w:gridCol w:w="9812"/>
            </w:tblGrid>
            <w:tr w:rsidR="009A5394" w:rsidRPr="00C726E1" w14:paraId="2A1A0ABB" w14:textId="77777777" w:rsidTr="00752E6A">
              <w:tc>
                <w:tcPr>
                  <w:tcW w:w="5000" w:type="pct"/>
                  <w:shd w:val="clear" w:color="auto" w:fill="auto"/>
                </w:tcPr>
                <w:p w14:paraId="3FEC1AB3" w14:textId="4B0C423E" w:rsidR="009A5394" w:rsidRPr="00C726E1" w:rsidRDefault="00FE0D73" w:rsidP="00752E6A">
                  <w:pPr>
                    <w:tabs>
                      <w:tab w:val="left" w:pos="-2127"/>
                      <w:tab w:val="left" w:pos="708"/>
                    </w:tabs>
                    <w:spacing w:before="120" w:after="200" w:line="276" w:lineRule="auto"/>
                    <w:ind w:left="397" w:hanging="425"/>
                    <w:rPr>
                      <w:rFonts w:asciiTheme="minorHAnsi" w:eastAsia="Calibri" w:hAnsiTheme="minorHAnsi"/>
                    </w:rPr>
                  </w:pPr>
                  <w:r w:rsidRPr="00877A51">
                    <w:rPr>
                      <w:noProof/>
                      <w:position w:val="-3"/>
                    </w:rPr>
                    <mc:AlternateContent>
                      <mc:Choice Requires="wpg">
                        <w:drawing>
                          <wp:inline distT="0" distB="0" distL="0" distR="0" wp14:anchorId="0409579F" wp14:editId="75731319">
                            <wp:extent cx="135890" cy="135890"/>
                            <wp:effectExtent l="0" t="0" r="0" b="0"/>
                            <wp:docPr id="1237064442"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2014301138"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61689FE6"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" filled="f" strokecolor="#000006" strokeweight=".25397mm">
                              <v:path arrowok="t"/>
                            </v:rect>
                            <w10:anchorlock/>
                          </v:group>
                        </w:pict>
                      </mc:Fallback>
                    </mc:AlternateContent>
                  </w:r>
                  <w:r>
                    <w:rPr>
                      <w:rFonts w:asciiTheme="minorHAnsi" w:eastAsia="Calibri" w:hAnsiTheme="minorHAnsi"/>
                    </w:rPr>
                    <w:t xml:space="preserve"> </w:t>
                  </w:r>
                  <w:r w:rsidR="009A5394" w:rsidRPr="00C726E1">
                    <w:rPr>
                      <w:rFonts w:asciiTheme="minorHAnsi" w:eastAsia="Calibri" w:hAnsiTheme="minorHAnsi"/>
                    </w:rPr>
                    <w:t xml:space="preserve">che </w:t>
                  </w:r>
                  <w:r w:rsidR="009A5394" w:rsidRPr="00C726E1">
                    <w:rPr>
                      <w:rFonts w:asciiTheme="minorHAnsi" w:eastAsia="Calibri" w:hAnsiTheme="minorHAnsi"/>
                      <w:b/>
                    </w:rPr>
                    <w:t>intende subappaltare, riservandosene la possibilità</w:t>
                  </w:r>
                  <w:r w:rsidR="009A5394" w:rsidRPr="00C726E1">
                    <w:rPr>
                      <w:rFonts w:asciiTheme="minorHAnsi" w:eastAsia="Calibri" w:hAnsiTheme="minorHAnsi"/>
                    </w:rPr>
                    <w:t>, i seguenti lavori, appartenenti a categoria/e:</w:t>
                  </w:r>
                </w:p>
                <w:p w14:paraId="5FC91B58" w14:textId="77777777" w:rsidR="009A5394" w:rsidRPr="00C726E1" w:rsidRDefault="009A5394" w:rsidP="00752E6A">
                  <w:pPr>
                    <w:tabs>
                      <w:tab w:val="left" w:pos="-2127"/>
                      <w:tab w:val="left" w:pos="708"/>
                    </w:tabs>
                    <w:spacing w:before="120" w:after="200" w:line="276" w:lineRule="auto"/>
                    <w:ind w:left="397" w:hanging="425"/>
                    <w:rPr>
                      <w:rFonts w:asciiTheme="minorHAnsi" w:eastAsia="Calibri" w:hAnsiTheme="minorHAnsi"/>
                    </w:rPr>
                  </w:pPr>
                </w:p>
                <w:p w14:paraId="412AE266" w14:textId="77777777" w:rsidR="009A5394" w:rsidRPr="00C726E1" w:rsidRDefault="009A5394" w:rsidP="00752E6A">
                  <w:pPr>
                    <w:tabs>
                      <w:tab w:val="left" w:pos="-2127"/>
                      <w:tab w:val="left" w:pos="708"/>
                    </w:tabs>
                    <w:spacing w:before="120" w:after="200" w:line="276" w:lineRule="auto"/>
                    <w:ind w:left="397" w:hanging="425"/>
                    <w:rPr>
                      <w:rFonts w:asciiTheme="minorHAnsi" w:eastAsia="Calibri" w:hAnsiTheme="minorHAnsi"/>
                    </w:rPr>
                  </w:pPr>
                </w:p>
                <w:p w14:paraId="253C3E52" w14:textId="77777777" w:rsidR="009A5394" w:rsidRPr="00C726E1" w:rsidRDefault="009A5394" w:rsidP="00752E6A">
                  <w:pPr>
                    <w:tabs>
                      <w:tab w:val="left" w:pos="-2127"/>
                      <w:tab w:val="left" w:pos="708"/>
                    </w:tabs>
                    <w:spacing w:before="120" w:after="200" w:line="276" w:lineRule="auto"/>
                    <w:ind w:left="397" w:hanging="283"/>
                    <w:rPr>
                      <w:rFonts w:asciiTheme="minorHAnsi" w:eastAsia="Calibri" w:hAnsiTheme="minorHAnsi"/>
                    </w:rPr>
                  </w:pPr>
                  <w:r w:rsidRPr="00C726E1">
                    <w:rPr>
                      <w:rFonts w:asciiTheme="minorHAnsi" w:eastAsia="Calibri" w:hAnsiTheme="minorHAnsi"/>
                    </w:rPr>
                    <w:t>---</w:t>
                  </w:r>
                  <w:r w:rsidRPr="00C726E1">
                    <w:rPr>
                      <w:rFonts w:asciiTheme="minorHAnsi" w:eastAsia="Calibri" w:hAnsiTheme="minorHAnsi"/>
                    </w:rPr>
                    <w:tab/>
                    <w:t>a qualificazione obbligatoria della/e quale/i possiede adeguata qualificazione;</w:t>
                  </w:r>
                </w:p>
                <w:p w14:paraId="132F8C69" w14:textId="77777777" w:rsidR="009A5394" w:rsidRPr="00C726E1" w:rsidRDefault="009A5394" w:rsidP="00752E6A">
                  <w:pPr>
                    <w:tabs>
                      <w:tab w:val="left" w:pos="-2127"/>
                      <w:tab w:val="left" w:pos="708"/>
                    </w:tabs>
                    <w:spacing w:before="120" w:after="200" w:line="276" w:lineRule="auto"/>
                    <w:ind w:left="397" w:hanging="283"/>
                    <w:rPr>
                      <w:rFonts w:asciiTheme="minorHAnsi" w:eastAsia="Calibri" w:hAnsiTheme="minorHAnsi"/>
                    </w:rPr>
                  </w:pPr>
                  <w:r w:rsidRPr="00C726E1">
                    <w:rPr>
                      <w:rFonts w:asciiTheme="minorHAnsi" w:eastAsia="Calibri" w:hAnsiTheme="minorHAnsi"/>
                    </w:rPr>
                    <w:t>---</w:t>
                  </w:r>
                  <w:r w:rsidRPr="00C726E1">
                    <w:rPr>
                      <w:rFonts w:asciiTheme="minorHAnsi" w:eastAsia="Calibri" w:hAnsiTheme="minorHAnsi"/>
                    </w:rPr>
                    <w:tab/>
                    <w:t>a qualificazione NON obbligatoria a prescindere dal possesso della relativa qualificazione:</w:t>
                  </w:r>
                </w:p>
                <w:p w14:paraId="222A4999" w14:textId="77777777" w:rsidR="009A5394" w:rsidRPr="00C726E1" w:rsidRDefault="009A5394" w:rsidP="00752E6A">
                  <w:pPr>
                    <w:tabs>
                      <w:tab w:val="left" w:pos="-2127"/>
                      <w:tab w:val="left" w:pos="708"/>
                    </w:tabs>
                    <w:spacing w:before="120" w:after="200" w:line="276" w:lineRule="auto"/>
                    <w:ind w:left="397" w:hanging="283"/>
                    <w:rPr>
                      <w:rFonts w:asciiTheme="minorHAnsi" w:eastAsia="Calibri" w:hAnsiTheme="minorHAnsi"/>
                    </w:rPr>
                  </w:pP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A0" w:firstRow="1" w:lastRow="0" w:firstColumn="1" w:lastColumn="0" w:noHBand="0" w:noVBand="0"/>
                  </w:tblPr>
                  <w:tblGrid>
                    <w:gridCol w:w="1917"/>
                    <w:gridCol w:w="1758"/>
                    <w:gridCol w:w="1279"/>
                    <w:gridCol w:w="320"/>
                    <w:gridCol w:w="1597"/>
                    <w:gridCol w:w="1438"/>
                    <w:gridCol w:w="1277"/>
                  </w:tblGrid>
                  <w:tr w:rsidR="009A5394" w:rsidRPr="00C726E1" w14:paraId="10974C88" w14:textId="77777777" w:rsidTr="00FE0D73">
                    <w:trPr>
                      <w:trHeight w:val="20"/>
                    </w:trPr>
                    <w:tc>
                      <w:tcPr>
                        <w:tcW w:w="1917" w:type="pct"/>
                        <w:gridSpan w:val="2"/>
                        <w:tcBorders>
                          <w:top w:val="single" w:sz="4" w:space="0" w:color="auto"/>
                          <w:left w:val="single" w:sz="4" w:space="0" w:color="auto"/>
                          <w:bottom w:val="single" w:sz="4" w:space="0" w:color="auto"/>
                          <w:right w:val="dotted" w:sz="4" w:space="0" w:color="auto"/>
                        </w:tcBorders>
                        <w:tcMar>
                          <w:top w:w="0" w:type="dxa"/>
                          <w:left w:w="0" w:type="dxa"/>
                          <w:bottom w:w="0" w:type="dxa"/>
                          <w:right w:w="0" w:type="dxa"/>
                        </w:tcMar>
                        <w:vAlign w:val="center"/>
                        <w:hideMark/>
                      </w:tcPr>
                      <w:p w14:paraId="4B5647ED" w14:textId="77777777" w:rsidR="009A5394" w:rsidRPr="00C726E1" w:rsidRDefault="009A5394" w:rsidP="00752E6A">
                        <w:pPr>
                          <w:spacing w:after="200" w:line="276" w:lineRule="auto"/>
                          <w:jc w:val="center"/>
                          <w:rPr>
                            <w:rFonts w:asciiTheme="minorHAnsi" w:eastAsia="Calibri" w:hAnsiTheme="minorHAnsi"/>
                          </w:rPr>
                        </w:pPr>
                        <w:r w:rsidRPr="00C726E1">
                          <w:rPr>
                            <w:rFonts w:asciiTheme="minorHAnsi" w:eastAsia="Calibri" w:hAnsiTheme="minorHAnsi"/>
                          </w:rPr>
                          <w:t>categoria/e della/e quali possiede adeguata qualificazione</w:t>
                        </w:r>
                      </w:p>
                    </w:tc>
                    <w:tc>
                      <w:tcPr>
                        <w:tcW w:w="667" w:type="pct"/>
                        <w:tcBorders>
                          <w:top w:val="single" w:sz="4" w:space="0" w:color="auto"/>
                          <w:left w:val="dotted" w:sz="4" w:space="0" w:color="auto"/>
                          <w:bottom w:val="single" w:sz="4" w:space="0" w:color="auto"/>
                          <w:right w:val="single" w:sz="4" w:space="0" w:color="auto"/>
                        </w:tcBorders>
                        <w:vAlign w:val="center"/>
                        <w:hideMark/>
                      </w:tcPr>
                      <w:p w14:paraId="481224AA" w14:textId="77777777" w:rsidR="009A5394" w:rsidRPr="00C726E1" w:rsidRDefault="009A5394" w:rsidP="00752E6A">
                        <w:pPr>
                          <w:autoSpaceDN w:val="0"/>
                          <w:spacing w:beforeLines="20" w:before="48" w:afterLines="20" w:after="48" w:line="276" w:lineRule="auto"/>
                          <w:jc w:val="center"/>
                          <w:rPr>
                            <w:rFonts w:asciiTheme="minorHAnsi" w:eastAsia="Calibri" w:hAnsiTheme="minorHAnsi"/>
                          </w:rPr>
                        </w:pPr>
                        <w:r w:rsidRPr="00C726E1">
                          <w:rPr>
                            <w:rFonts w:asciiTheme="minorHAnsi" w:eastAsia="Calibri" w:hAnsiTheme="minorHAnsi"/>
                          </w:rPr>
                          <w:t>per una quota del</w:t>
                        </w:r>
                      </w:p>
                    </w:tc>
                    <w:tc>
                      <w:tcPr>
                        <w:tcW w:w="167" w:type="pct"/>
                        <w:tcBorders>
                          <w:top w:val="nil"/>
                          <w:left w:val="dotted" w:sz="4" w:space="0" w:color="auto"/>
                          <w:bottom w:val="nil"/>
                          <w:right w:val="single" w:sz="4" w:space="0" w:color="auto"/>
                        </w:tcBorders>
                        <w:vAlign w:val="center"/>
                      </w:tcPr>
                      <w:p w14:paraId="7B15783A" w14:textId="77777777" w:rsidR="009A5394" w:rsidRPr="00C726E1" w:rsidRDefault="009A5394" w:rsidP="00752E6A">
                        <w:pPr>
                          <w:spacing w:after="200" w:line="276" w:lineRule="auto"/>
                          <w:jc w:val="center"/>
                          <w:rPr>
                            <w:rFonts w:asciiTheme="minorHAnsi" w:eastAsia="Calibri" w:hAnsiTheme="minorHAnsi"/>
                          </w:rPr>
                        </w:pPr>
                      </w:p>
                    </w:tc>
                    <w:tc>
                      <w:tcPr>
                        <w:tcW w:w="1583" w:type="pct"/>
                        <w:gridSpan w:val="2"/>
                        <w:tcBorders>
                          <w:top w:val="single" w:sz="4" w:space="0" w:color="auto"/>
                          <w:left w:val="single" w:sz="4" w:space="0" w:color="auto"/>
                          <w:bottom w:val="single" w:sz="4" w:space="0" w:color="auto"/>
                          <w:right w:val="dotted" w:sz="4" w:space="0" w:color="auto"/>
                        </w:tcBorders>
                        <w:vAlign w:val="center"/>
                      </w:tcPr>
                      <w:p w14:paraId="01B24D8C" w14:textId="77777777" w:rsidR="009A5394" w:rsidRPr="00C726E1" w:rsidRDefault="009A5394" w:rsidP="00752E6A">
                        <w:pPr>
                          <w:spacing w:after="200" w:line="276" w:lineRule="auto"/>
                          <w:jc w:val="center"/>
                          <w:rPr>
                            <w:rFonts w:asciiTheme="minorHAnsi" w:eastAsia="Calibri" w:hAnsiTheme="minorHAnsi"/>
                          </w:rPr>
                        </w:pPr>
                        <w:r w:rsidRPr="00C726E1">
                          <w:rPr>
                            <w:rFonts w:asciiTheme="minorHAnsi" w:eastAsia="Calibri" w:hAnsiTheme="minorHAnsi"/>
                          </w:rPr>
                          <w:t>categoria/e a qualificazione</w:t>
                        </w:r>
                      </w:p>
                      <w:p w14:paraId="3055ACBB" w14:textId="77777777" w:rsidR="009A5394" w:rsidRPr="00C726E1" w:rsidRDefault="009A5394" w:rsidP="00752E6A">
                        <w:pPr>
                          <w:spacing w:after="200" w:line="276" w:lineRule="auto"/>
                          <w:jc w:val="center"/>
                          <w:rPr>
                            <w:rFonts w:asciiTheme="minorHAnsi" w:eastAsia="Calibri" w:hAnsiTheme="minorHAnsi"/>
                          </w:rPr>
                        </w:pPr>
                        <w:r w:rsidRPr="00C726E1">
                          <w:rPr>
                            <w:rFonts w:asciiTheme="minorHAnsi" w:eastAsia="Calibri" w:hAnsiTheme="minorHAnsi"/>
                          </w:rPr>
                          <w:t>NON obbligatoria</w:t>
                        </w:r>
                      </w:p>
                    </w:tc>
                    <w:tc>
                      <w:tcPr>
                        <w:tcW w:w="666" w:type="pct"/>
                        <w:tcBorders>
                          <w:top w:val="single" w:sz="4" w:space="0" w:color="auto"/>
                          <w:left w:val="dotted" w:sz="4" w:space="0" w:color="auto"/>
                          <w:bottom w:val="single" w:sz="4" w:space="0" w:color="auto"/>
                          <w:right w:val="single" w:sz="4" w:space="0" w:color="auto"/>
                        </w:tcBorders>
                        <w:vAlign w:val="center"/>
                      </w:tcPr>
                      <w:p w14:paraId="61D0569A" w14:textId="77777777" w:rsidR="009A5394" w:rsidRPr="00C726E1" w:rsidRDefault="009A5394" w:rsidP="00752E6A">
                        <w:pPr>
                          <w:autoSpaceDN w:val="0"/>
                          <w:spacing w:beforeLines="20" w:before="48" w:afterLines="20" w:after="48" w:line="276" w:lineRule="auto"/>
                          <w:jc w:val="center"/>
                          <w:rPr>
                            <w:rFonts w:asciiTheme="minorHAnsi" w:eastAsia="Calibri" w:hAnsiTheme="minorHAnsi"/>
                          </w:rPr>
                        </w:pPr>
                        <w:r w:rsidRPr="00C726E1">
                          <w:rPr>
                            <w:rFonts w:asciiTheme="minorHAnsi" w:eastAsia="Calibri" w:hAnsiTheme="minorHAnsi"/>
                          </w:rPr>
                          <w:t>per una quota del</w:t>
                        </w:r>
                      </w:p>
                    </w:tc>
                  </w:tr>
                  <w:tr w:rsidR="00FE0D73" w:rsidRPr="00C726E1" w14:paraId="10842B7D" w14:textId="77777777" w:rsidTr="00CA1B51">
                    <w:trPr>
                      <w:trHeight w:val="20"/>
                    </w:trPr>
                    <w:tc>
                      <w:tcPr>
                        <w:tcW w:w="1000" w:type="pct"/>
                        <w:tcBorders>
                          <w:top w:val="single" w:sz="4" w:space="0" w:color="auto"/>
                          <w:left w:val="single" w:sz="4" w:space="0" w:color="auto"/>
                          <w:bottom w:val="dotted" w:sz="4" w:space="0" w:color="auto"/>
                          <w:right w:val="dotted" w:sz="4" w:space="0" w:color="auto"/>
                        </w:tcBorders>
                        <w:tcMar>
                          <w:top w:w="0" w:type="dxa"/>
                          <w:left w:w="0" w:type="dxa"/>
                          <w:bottom w:w="0" w:type="dxa"/>
                          <w:right w:w="0" w:type="dxa"/>
                        </w:tcMar>
                      </w:tcPr>
                      <w:p w14:paraId="175FB72E" w14:textId="2622E7DB" w:rsidR="00FE0D73" w:rsidRPr="00C726E1" w:rsidRDefault="00FE0D73" w:rsidP="00FE0D73">
                        <w:pPr>
                          <w:spacing w:before="40" w:after="40" w:line="276" w:lineRule="auto"/>
                          <w:jc w:val="center"/>
                          <w:rPr>
                            <w:rFonts w:asciiTheme="minorHAnsi" w:eastAsia="Calibri" w:hAnsiTheme="minorHAnsi"/>
                          </w:rPr>
                        </w:pPr>
                        <w:r w:rsidRPr="003A6580">
                          <w:rPr>
                            <w:noProof/>
                            <w:position w:val="-3"/>
                          </w:rPr>
                          <mc:AlternateContent>
                            <mc:Choice Requires="wpg">
                              <w:drawing>
                                <wp:inline distT="0" distB="0" distL="0" distR="0" wp14:anchorId="2425713C" wp14:editId="4B75D8DF">
                                  <wp:extent cx="135890" cy="135890"/>
                                  <wp:effectExtent l="0" t="0" r="0" b="0"/>
                                  <wp:docPr id="611087733"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1146149314"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5D762577"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" filled="f" strokecolor="#000006" strokeweight=".25397mm">
                                    <v:path arrowok="t"/>
                                  </v:rect>
                                  <w10:anchorlock/>
                                </v:group>
                              </w:pict>
                            </mc:Fallback>
                          </mc:AlternateContent>
                        </w:r>
                      </w:p>
                    </w:tc>
                    <w:tc>
                      <w:tcPr>
                        <w:tcW w:w="917" w:type="pct"/>
                        <w:tcBorders>
                          <w:top w:val="single" w:sz="4" w:space="0" w:color="auto"/>
                          <w:left w:val="dotted" w:sz="4" w:space="0" w:color="auto"/>
                          <w:bottom w:val="dotted" w:sz="4" w:space="0" w:color="auto"/>
                          <w:right w:val="dotted" w:sz="4" w:space="0" w:color="auto"/>
                        </w:tcBorders>
                        <w:vAlign w:val="center"/>
                        <w:hideMark/>
                      </w:tcPr>
                      <w:p w14:paraId="4E0314E9" w14:textId="77777777" w:rsidR="00FE0D73" w:rsidRPr="00C726E1" w:rsidRDefault="00FE0D73" w:rsidP="00FE0D73">
                        <w:pPr>
                          <w:spacing w:after="200" w:line="276" w:lineRule="auto"/>
                          <w:jc w:val="center"/>
                          <w:rPr>
                            <w:rFonts w:asciiTheme="minorHAnsi" w:eastAsia="Calibri" w:hAnsiTheme="minorHAnsi"/>
                          </w:rPr>
                        </w:pPr>
                        <w:r w:rsidRPr="00C726E1">
                          <w:rPr>
                            <w:rFonts w:asciiTheme="minorHAnsi" w:eastAsia="Calibri" w:hAnsiTheme="minorHAnsi"/>
                          </w:rPr>
                          <w:t>O____</w:t>
                        </w:r>
                      </w:p>
                    </w:tc>
                    <w:tc>
                      <w:tcPr>
                        <w:tcW w:w="667" w:type="pct"/>
                        <w:tcBorders>
                          <w:top w:val="single" w:sz="4" w:space="0" w:color="auto"/>
                          <w:left w:val="dotted" w:sz="4" w:space="0" w:color="auto"/>
                          <w:bottom w:val="dotted" w:sz="4" w:space="0" w:color="auto"/>
                          <w:right w:val="single" w:sz="4" w:space="0" w:color="auto"/>
                        </w:tcBorders>
                        <w:vAlign w:val="center"/>
                        <w:hideMark/>
                      </w:tcPr>
                      <w:p w14:paraId="67460722" w14:textId="77777777" w:rsidR="00FE0D73" w:rsidRPr="00C726E1" w:rsidRDefault="00FE0D73" w:rsidP="00FE0D73">
                        <w:pPr>
                          <w:autoSpaceDN w:val="0"/>
                          <w:spacing w:beforeLines="20" w:before="48" w:afterLines="20" w:after="48" w:line="276" w:lineRule="auto"/>
                          <w:jc w:val="center"/>
                          <w:rPr>
                            <w:rFonts w:asciiTheme="minorHAnsi" w:eastAsia="Calibri" w:hAnsiTheme="minorHAnsi"/>
                          </w:rPr>
                        </w:pPr>
                        <w:r w:rsidRPr="00C726E1">
                          <w:rPr>
                            <w:rFonts w:asciiTheme="minorHAnsi" w:eastAsia="Calibri" w:hAnsiTheme="minorHAnsi"/>
                          </w:rPr>
                          <w:t>___ %</w:t>
                        </w:r>
                      </w:p>
                    </w:tc>
                    <w:tc>
                      <w:tcPr>
                        <w:tcW w:w="167" w:type="pct"/>
                        <w:tcBorders>
                          <w:top w:val="nil"/>
                          <w:left w:val="dotted" w:sz="4" w:space="0" w:color="auto"/>
                          <w:bottom w:val="nil"/>
                          <w:right w:val="single" w:sz="4" w:space="0" w:color="auto"/>
                        </w:tcBorders>
                        <w:vAlign w:val="center"/>
                      </w:tcPr>
                      <w:p w14:paraId="048C910D" w14:textId="77777777" w:rsidR="00FE0D73" w:rsidRPr="00C726E1" w:rsidRDefault="00FE0D73" w:rsidP="00FE0D73">
                        <w:pPr>
                          <w:spacing w:before="40" w:after="40" w:line="276" w:lineRule="auto"/>
                          <w:jc w:val="center"/>
                          <w:rPr>
                            <w:rFonts w:asciiTheme="minorHAnsi" w:eastAsia="Calibri" w:hAnsiTheme="minorHAnsi"/>
                          </w:rPr>
                        </w:pPr>
                      </w:p>
                    </w:tc>
                    <w:tc>
                      <w:tcPr>
                        <w:tcW w:w="833" w:type="pct"/>
                        <w:tcBorders>
                          <w:top w:val="single" w:sz="4" w:space="0" w:color="auto"/>
                          <w:left w:val="single" w:sz="4" w:space="0" w:color="auto"/>
                          <w:bottom w:val="dotted" w:sz="4" w:space="0" w:color="auto"/>
                          <w:right w:val="dotted" w:sz="4" w:space="0" w:color="auto"/>
                        </w:tcBorders>
                      </w:tcPr>
                      <w:p w14:paraId="1FA55034" w14:textId="1363F6ED" w:rsidR="00FE0D73" w:rsidRPr="00C726E1" w:rsidRDefault="00FE0D73" w:rsidP="00FE0D73">
                        <w:pPr>
                          <w:spacing w:before="40" w:after="40" w:line="276" w:lineRule="auto"/>
                          <w:jc w:val="center"/>
                          <w:rPr>
                            <w:rFonts w:asciiTheme="minorHAnsi" w:eastAsia="Calibri" w:hAnsiTheme="minorHAnsi"/>
                          </w:rPr>
                        </w:pPr>
                        <w:r w:rsidRPr="00B930CA">
                          <w:rPr>
                            <w:noProof/>
                            <w:position w:val="-3"/>
                          </w:rPr>
                          <mc:AlternateContent>
                            <mc:Choice Requires="wpg">
                              <w:drawing>
                                <wp:inline distT="0" distB="0" distL="0" distR="0" wp14:anchorId="7D0497F8" wp14:editId="3446F5F0">
                                  <wp:extent cx="135890" cy="135890"/>
                                  <wp:effectExtent l="0" t="0" r="0" b="0"/>
                                  <wp:docPr id="1834490340"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1179559581"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37C7D518"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" filled="f" strokecolor="#000006" strokeweight=".25397mm">
                                    <v:path arrowok="t"/>
                                  </v:rect>
                                  <w10:anchorlock/>
                                </v:group>
                              </w:pict>
                            </mc:Fallback>
                          </mc:AlternateContent>
                        </w:r>
                      </w:p>
                    </w:tc>
                    <w:tc>
                      <w:tcPr>
                        <w:tcW w:w="750" w:type="pct"/>
                        <w:tcBorders>
                          <w:top w:val="single" w:sz="4" w:space="0" w:color="auto"/>
                          <w:left w:val="dotted" w:sz="4" w:space="0" w:color="auto"/>
                          <w:bottom w:val="dotted" w:sz="4" w:space="0" w:color="auto"/>
                          <w:right w:val="dotted" w:sz="4" w:space="0" w:color="auto"/>
                        </w:tcBorders>
                        <w:vAlign w:val="center"/>
                      </w:tcPr>
                      <w:p w14:paraId="2402A260" w14:textId="77777777" w:rsidR="00FE0D73" w:rsidRPr="00C726E1" w:rsidRDefault="00FE0D73" w:rsidP="00FE0D73">
                        <w:pPr>
                          <w:spacing w:after="200" w:line="276" w:lineRule="auto"/>
                          <w:jc w:val="center"/>
                          <w:rPr>
                            <w:rFonts w:asciiTheme="minorHAnsi" w:eastAsia="Calibri" w:hAnsiTheme="minorHAnsi"/>
                          </w:rPr>
                        </w:pPr>
                        <w:r w:rsidRPr="00C726E1">
                          <w:rPr>
                            <w:rFonts w:asciiTheme="minorHAnsi" w:eastAsia="Calibri" w:hAnsiTheme="minorHAnsi"/>
                          </w:rPr>
                          <w:t>O____</w:t>
                        </w:r>
                      </w:p>
                    </w:tc>
                    <w:tc>
                      <w:tcPr>
                        <w:tcW w:w="666" w:type="pct"/>
                        <w:tcBorders>
                          <w:top w:val="single" w:sz="4" w:space="0" w:color="auto"/>
                          <w:left w:val="dotted" w:sz="4" w:space="0" w:color="auto"/>
                          <w:bottom w:val="dotted" w:sz="4" w:space="0" w:color="auto"/>
                          <w:right w:val="single" w:sz="4" w:space="0" w:color="auto"/>
                        </w:tcBorders>
                        <w:vAlign w:val="center"/>
                      </w:tcPr>
                      <w:p w14:paraId="141BFB4B" w14:textId="77777777" w:rsidR="00FE0D73" w:rsidRPr="00C726E1" w:rsidRDefault="00FE0D73" w:rsidP="00FE0D73">
                        <w:pPr>
                          <w:autoSpaceDN w:val="0"/>
                          <w:spacing w:beforeLines="20" w:before="48" w:afterLines="20" w:after="48" w:line="276" w:lineRule="auto"/>
                          <w:jc w:val="center"/>
                          <w:rPr>
                            <w:rFonts w:asciiTheme="minorHAnsi" w:eastAsia="Calibri" w:hAnsiTheme="minorHAnsi"/>
                          </w:rPr>
                        </w:pPr>
                        <w:r w:rsidRPr="00C726E1">
                          <w:rPr>
                            <w:rFonts w:asciiTheme="minorHAnsi" w:eastAsia="Calibri" w:hAnsiTheme="minorHAnsi"/>
                          </w:rPr>
                          <w:t>___ %</w:t>
                        </w:r>
                      </w:p>
                    </w:tc>
                  </w:tr>
                  <w:tr w:rsidR="00FE0D73" w:rsidRPr="00C726E1" w14:paraId="2CE9FA2E" w14:textId="77777777" w:rsidTr="00CA1B51">
                    <w:trPr>
                      <w:trHeight w:val="20"/>
                    </w:trPr>
                    <w:tc>
                      <w:tcPr>
                        <w:tcW w:w="1000" w:type="pct"/>
                        <w:tcBorders>
                          <w:top w:val="dotted" w:sz="4" w:space="0" w:color="auto"/>
                          <w:left w:val="single" w:sz="4" w:space="0" w:color="auto"/>
                          <w:bottom w:val="dotted" w:sz="4" w:space="0" w:color="auto"/>
                          <w:right w:val="dotted" w:sz="4" w:space="0" w:color="auto"/>
                        </w:tcBorders>
                        <w:tcMar>
                          <w:top w:w="0" w:type="dxa"/>
                          <w:left w:w="0" w:type="dxa"/>
                          <w:bottom w:w="0" w:type="dxa"/>
                          <w:right w:w="0" w:type="dxa"/>
                        </w:tcMar>
                      </w:tcPr>
                      <w:p w14:paraId="39851993" w14:textId="030DC732" w:rsidR="00FE0D73" w:rsidRPr="00C726E1" w:rsidRDefault="00FE0D73" w:rsidP="00FE0D73">
                        <w:pPr>
                          <w:spacing w:before="40" w:after="40" w:line="276" w:lineRule="auto"/>
                          <w:jc w:val="center"/>
                          <w:rPr>
                            <w:rFonts w:asciiTheme="minorHAnsi" w:eastAsia="Calibri" w:hAnsiTheme="minorHAnsi"/>
                          </w:rPr>
                        </w:pPr>
                        <w:r w:rsidRPr="003A6580">
                          <w:rPr>
                            <w:noProof/>
                            <w:position w:val="-3"/>
                          </w:rPr>
                          <mc:AlternateContent>
                            <mc:Choice Requires="wpg">
                              <w:drawing>
                                <wp:inline distT="0" distB="0" distL="0" distR="0" wp14:anchorId="429F7705" wp14:editId="7AA5DAF3">
                                  <wp:extent cx="135890" cy="135890"/>
                                  <wp:effectExtent l="0" t="0" r="0" b="0"/>
                                  <wp:docPr id="291003372"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1687755876"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06EC7934"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" filled="f" strokecolor="#000006" strokeweight=".25397mm">
                                    <v:path arrowok="t"/>
                                  </v:rect>
                                  <w10:anchorlock/>
                                </v:group>
                              </w:pict>
                            </mc:Fallback>
                          </mc:AlternateContent>
                        </w:r>
                      </w:p>
                    </w:tc>
                    <w:tc>
                      <w:tcPr>
                        <w:tcW w:w="917" w:type="pct"/>
                        <w:tcBorders>
                          <w:top w:val="dotted" w:sz="4" w:space="0" w:color="auto"/>
                          <w:left w:val="dotted" w:sz="4" w:space="0" w:color="auto"/>
                          <w:bottom w:val="dotted" w:sz="4" w:space="0" w:color="auto"/>
                          <w:right w:val="dotted" w:sz="4" w:space="0" w:color="auto"/>
                        </w:tcBorders>
                        <w:vAlign w:val="center"/>
                        <w:hideMark/>
                      </w:tcPr>
                      <w:p w14:paraId="4232FAF6" w14:textId="77777777" w:rsidR="00FE0D73" w:rsidRPr="00C726E1" w:rsidRDefault="00FE0D73" w:rsidP="00FE0D73">
                        <w:pPr>
                          <w:spacing w:after="200" w:line="276" w:lineRule="auto"/>
                          <w:jc w:val="center"/>
                          <w:rPr>
                            <w:rFonts w:asciiTheme="minorHAnsi" w:eastAsia="Calibri" w:hAnsiTheme="minorHAnsi"/>
                          </w:rPr>
                        </w:pPr>
                        <w:r w:rsidRPr="00C726E1">
                          <w:rPr>
                            <w:rFonts w:asciiTheme="minorHAnsi" w:eastAsia="Calibri" w:hAnsiTheme="minorHAnsi"/>
                          </w:rPr>
                          <w:t>O____</w:t>
                        </w:r>
                      </w:p>
                    </w:tc>
                    <w:tc>
                      <w:tcPr>
                        <w:tcW w:w="667" w:type="pct"/>
                        <w:tcBorders>
                          <w:top w:val="dotted" w:sz="4" w:space="0" w:color="auto"/>
                          <w:left w:val="dotted" w:sz="4" w:space="0" w:color="auto"/>
                          <w:bottom w:val="dotted" w:sz="4" w:space="0" w:color="auto"/>
                          <w:right w:val="single" w:sz="4" w:space="0" w:color="auto"/>
                        </w:tcBorders>
                        <w:vAlign w:val="center"/>
                        <w:hideMark/>
                      </w:tcPr>
                      <w:p w14:paraId="38D2920C" w14:textId="77777777" w:rsidR="00FE0D73" w:rsidRPr="00C726E1" w:rsidRDefault="00FE0D73" w:rsidP="00FE0D73">
                        <w:pPr>
                          <w:autoSpaceDN w:val="0"/>
                          <w:spacing w:beforeLines="20" w:before="48" w:afterLines="20" w:after="48" w:line="276" w:lineRule="auto"/>
                          <w:jc w:val="center"/>
                          <w:rPr>
                            <w:rFonts w:asciiTheme="minorHAnsi" w:eastAsia="Calibri" w:hAnsiTheme="minorHAnsi"/>
                          </w:rPr>
                        </w:pPr>
                        <w:r w:rsidRPr="00C726E1">
                          <w:rPr>
                            <w:rFonts w:asciiTheme="minorHAnsi" w:eastAsia="Calibri" w:hAnsiTheme="minorHAnsi"/>
                          </w:rPr>
                          <w:t>___ %</w:t>
                        </w:r>
                      </w:p>
                    </w:tc>
                    <w:tc>
                      <w:tcPr>
                        <w:tcW w:w="167" w:type="pct"/>
                        <w:tcBorders>
                          <w:top w:val="nil"/>
                          <w:left w:val="dotted" w:sz="4" w:space="0" w:color="auto"/>
                          <w:bottom w:val="nil"/>
                          <w:right w:val="single" w:sz="4" w:space="0" w:color="auto"/>
                        </w:tcBorders>
                        <w:vAlign w:val="center"/>
                      </w:tcPr>
                      <w:p w14:paraId="0139B8AB" w14:textId="77777777" w:rsidR="00FE0D73" w:rsidRPr="00C726E1" w:rsidRDefault="00FE0D73" w:rsidP="00FE0D73">
                        <w:pPr>
                          <w:spacing w:before="40" w:after="40" w:line="276" w:lineRule="auto"/>
                          <w:jc w:val="center"/>
                          <w:rPr>
                            <w:rFonts w:asciiTheme="minorHAnsi" w:eastAsia="Calibri" w:hAnsiTheme="minorHAnsi"/>
                          </w:rPr>
                        </w:pPr>
                      </w:p>
                    </w:tc>
                    <w:tc>
                      <w:tcPr>
                        <w:tcW w:w="833" w:type="pct"/>
                        <w:tcBorders>
                          <w:top w:val="dotted" w:sz="4" w:space="0" w:color="auto"/>
                          <w:left w:val="single" w:sz="4" w:space="0" w:color="auto"/>
                          <w:bottom w:val="dotted" w:sz="4" w:space="0" w:color="auto"/>
                          <w:right w:val="dotted" w:sz="4" w:space="0" w:color="auto"/>
                        </w:tcBorders>
                      </w:tcPr>
                      <w:p w14:paraId="1E6E3796" w14:textId="2155C0F2" w:rsidR="00FE0D73" w:rsidRPr="00C726E1" w:rsidRDefault="00FE0D73" w:rsidP="00FE0D73">
                        <w:pPr>
                          <w:spacing w:before="40" w:after="40" w:line="276" w:lineRule="auto"/>
                          <w:jc w:val="center"/>
                          <w:rPr>
                            <w:rFonts w:asciiTheme="minorHAnsi" w:eastAsia="Calibri" w:hAnsiTheme="minorHAnsi"/>
                          </w:rPr>
                        </w:pPr>
                        <w:r w:rsidRPr="00B930CA">
                          <w:rPr>
                            <w:noProof/>
                            <w:position w:val="-3"/>
                          </w:rPr>
                          <mc:AlternateContent>
                            <mc:Choice Requires="wpg">
                              <w:drawing>
                                <wp:inline distT="0" distB="0" distL="0" distR="0" wp14:anchorId="71D7C5B3" wp14:editId="7DC8504C">
                                  <wp:extent cx="135890" cy="135890"/>
                                  <wp:effectExtent l="0" t="0" r="0" b="0"/>
                                  <wp:docPr id="192306082"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1345362613"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38938914"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" filled="f" strokecolor="#000006" strokeweight=".25397mm">
                                    <v:path arrowok="t"/>
                                  </v:rect>
                                  <w10:anchorlock/>
                                </v:group>
                              </w:pict>
                            </mc:Fallback>
                          </mc:AlternateContent>
                        </w:r>
                      </w:p>
                    </w:tc>
                    <w:tc>
                      <w:tcPr>
                        <w:tcW w:w="750" w:type="pct"/>
                        <w:tcBorders>
                          <w:top w:val="dotted" w:sz="4" w:space="0" w:color="auto"/>
                          <w:left w:val="dotted" w:sz="4" w:space="0" w:color="auto"/>
                          <w:bottom w:val="dotted" w:sz="4" w:space="0" w:color="auto"/>
                          <w:right w:val="dotted" w:sz="4" w:space="0" w:color="auto"/>
                        </w:tcBorders>
                        <w:vAlign w:val="center"/>
                      </w:tcPr>
                      <w:p w14:paraId="05574991" w14:textId="77777777" w:rsidR="00FE0D73" w:rsidRPr="00C726E1" w:rsidRDefault="00FE0D73" w:rsidP="00FE0D73">
                        <w:pPr>
                          <w:spacing w:after="200" w:line="276" w:lineRule="auto"/>
                          <w:jc w:val="center"/>
                          <w:rPr>
                            <w:rFonts w:asciiTheme="minorHAnsi" w:eastAsia="Calibri" w:hAnsiTheme="minorHAnsi"/>
                          </w:rPr>
                        </w:pPr>
                        <w:r w:rsidRPr="00C726E1">
                          <w:rPr>
                            <w:rFonts w:asciiTheme="minorHAnsi" w:eastAsia="Calibri" w:hAnsiTheme="minorHAnsi"/>
                          </w:rPr>
                          <w:t>O____</w:t>
                        </w:r>
                      </w:p>
                    </w:tc>
                    <w:tc>
                      <w:tcPr>
                        <w:tcW w:w="666" w:type="pct"/>
                        <w:tcBorders>
                          <w:top w:val="dotted" w:sz="4" w:space="0" w:color="auto"/>
                          <w:left w:val="dotted" w:sz="4" w:space="0" w:color="auto"/>
                          <w:bottom w:val="dotted" w:sz="4" w:space="0" w:color="auto"/>
                          <w:right w:val="single" w:sz="4" w:space="0" w:color="auto"/>
                        </w:tcBorders>
                        <w:vAlign w:val="center"/>
                      </w:tcPr>
                      <w:p w14:paraId="00ADF704" w14:textId="77777777" w:rsidR="00FE0D73" w:rsidRPr="00C726E1" w:rsidRDefault="00FE0D73" w:rsidP="00FE0D73">
                        <w:pPr>
                          <w:autoSpaceDN w:val="0"/>
                          <w:spacing w:beforeLines="20" w:before="48" w:afterLines="20" w:after="48" w:line="276" w:lineRule="auto"/>
                          <w:jc w:val="center"/>
                          <w:rPr>
                            <w:rFonts w:asciiTheme="minorHAnsi" w:eastAsia="Calibri" w:hAnsiTheme="minorHAnsi"/>
                          </w:rPr>
                        </w:pPr>
                        <w:r w:rsidRPr="00C726E1">
                          <w:rPr>
                            <w:rFonts w:asciiTheme="minorHAnsi" w:eastAsia="Calibri" w:hAnsiTheme="minorHAnsi"/>
                          </w:rPr>
                          <w:t>___ %</w:t>
                        </w:r>
                      </w:p>
                    </w:tc>
                  </w:tr>
                  <w:tr w:rsidR="00FE0D73" w:rsidRPr="00C726E1" w14:paraId="0E05F0C9" w14:textId="77777777" w:rsidTr="00CA1B51">
                    <w:trPr>
                      <w:trHeight w:val="20"/>
                    </w:trPr>
                    <w:tc>
                      <w:tcPr>
                        <w:tcW w:w="1000" w:type="pct"/>
                        <w:tcBorders>
                          <w:top w:val="dotted" w:sz="4" w:space="0" w:color="auto"/>
                          <w:left w:val="single" w:sz="4" w:space="0" w:color="auto"/>
                          <w:bottom w:val="single" w:sz="4" w:space="0" w:color="auto"/>
                          <w:right w:val="dotted" w:sz="4" w:space="0" w:color="auto"/>
                        </w:tcBorders>
                        <w:tcMar>
                          <w:top w:w="0" w:type="dxa"/>
                          <w:left w:w="0" w:type="dxa"/>
                          <w:bottom w:w="0" w:type="dxa"/>
                          <w:right w:w="0" w:type="dxa"/>
                        </w:tcMar>
                      </w:tcPr>
                      <w:p w14:paraId="272F8EDE" w14:textId="47CD8ED8" w:rsidR="00FE0D73" w:rsidRPr="00C726E1" w:rsidRDefault="00FE0D73" w:rsidP="00FE0D73">
                        <w:pPr>
                          <w:spacing w:before="40" w:after="40" w:line="276" w:lineRule="auto"/>
                          <w:jc w:val="center"/>
                          <w:rPr>
                            <w:rFonts w:asciiTheme="minorHAnsi" w:eastAsia="Calibri" w:hAnsiTheme="minorHAnsi"/>
                          </w:rPr>
                        </w:pPr>
                        <w:r w:rsidRPr="003A6580">
                          <w:rPr>
                            <w:noProof/>
                            <w:position w:val="-3"/>
                          </w:rPr>
                          <mc:AlternateContent>
                            <mc:Choice Requires="wpg">
                              <w:drawing>
                                <wp:inline distT="0" distB="0" distL="0" distR="0" wp14:anchorId="33EDC3F8" wp14:editId="4383D038">
                                  <wp:extent cx="135890" cy="135890"/>
                                  <wp:effectExtent l="0" t="0" r="0" b="0"/>
                                  <wp:docPr id="1663554195"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1299562064"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0DC44EAB"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" filled="f" strokecolor="#000006" strokeweight=".25397mm">
                                    <v:path arrowok="t"/>
                                  </v:rect>
                                  <w10:anchorlock/>
                                </v:group>
                              </w:pict>
                            </mc:Fallback>
                          </mc:AlternateContent>
                        </w:r>
                      </w:p>
                    </w:tc>
                    <w:tc>
                      <w:tcPr>
                        <w:tcW w:w="917" w:type="pct"/>
                        <w:tcBorders>
                          <w:top w:val="dotted" w:sz="4" w:space="0" w:color="auto"/>
                          <w:left w:val="dotted" w:sz="4" w:space="0" w:color="auto"/>
                          <w:bottom w:val="single" w:sz="4" w:space="0" w:color="auto"/>
                          <w:right w:val="dotted" w:sz="4" w:space="0" w:color="auto"/>
                        </w:tcBorders>
                        <w:vAlign w:val="center"/>
                        <w:hideMark/>
                      </w:tcPr>
                      <w:p w14:paraId="6688A14E" w14:textId="77777777" w:rsidR="00FE0D73" w:rsidRPr="00C726E1" w:rsidRDefault="00FE0D73" w:rsidP="00FE0D73">
                        <w:pPr>
                          <w:spacing w:after="200" w:line="276" w:lineRule="auto"/>
                          <w:jc w:val="center"/>
                          <w:rPr>
                            <w:rFonts w:asciiTheme="minorHAnsi" w:eastAsia="Calibri" w:hAnsiTheme="minorHAnsi"/>
                          </w:rPr>
                        </w:pPr>
                        <w:r w:rsidRPr="00C726E1">
                          <w:rPr>
                            <w:rFonts w:asciiTheme="minorHAnsi" w:eastAsia="Calibri" w:hAnsiTheme="minorHAnsi"/>
                          </w:rPr>
                          <w:t>O____</w:t>
                        </w:r>
                      </w:p>
                    </w:tc>
                    <w:tc>
                      <w:tcPr>
                        <w:tcW w:w="667" w:type="pct"/>
                        <w:tcBorders>
                          <w:top w:val="dotted" w:sz="4" w:space="0" w:color="auto"/>
                          <w:left w:val="dotted" w:sz="4" w:space="0" w:color="auto"/>
                          <w:bottom w:val="single" w:sz="4" w:space="0" w:color="auto"/>
                          <w:right w:val="single" w:sz="4" w:space="0" w:color="auto"/>
                        </w:tcBorders>
                        <w:vAlign w:val="center"/>
                        <w:hideMark/>
                      </w:tcPr>
                      <w:p w14:paraId="22A11231" w14:textId="77777777" w:rsidR="00FE0D73" w:rsidRPr="00C726E1" w:rsidRDefault="00FE0D73" w:rsidP="00FE0D73">
                        <w:pPr>
                          <w:autoSpaceDN w:val="0"/>
                          <w:spacing w:beforeLines="20" w:before="48" w:afterLines="20" w:after="48" w:line="276" w:lineRule="auto"/>
                          <w:jc w:val="center"/>
                          <w:rPr>
                            <w:rFonts w:asciiTheme="minorHAnsi" w:eastAsia="Calibri" w:hAnsiTheme="minorHAnsi"/>
                          </w:rPr>
                        </w:pPr>
                        <w:r w:rsidRPr="00C726E1">
                          <w:rPr>
                            <w:rFonts w:asciiTheme="minorHAnsi" w:eastAsia="Calibri" w:hAnsiTheme="minorHAnsi"/>
                          </w:rPr>
                          <w:t>___ %</w:t>
                        </w:r>
                      </w:p>
                    </w:tc>
                    <w:tc>
                      <w:tcPr>
                        <w:tcW w:w="167" w:type="pct"/>
                        <w:tcBorders>
                          <w:top w:val="nil"/>
                          <w:left w:val="dotted" w:sz="4" w:space="0" w:color="auto"/>
                          <w:bottom w:val="nil"/>
                          <w:right w:val="single" w:sz="4" w:space="0" w:color="auto"/>
                        </w:tcBorders>
                        <w:vAlign w:val="center"/>
                      </w:tcPr>
                      <w:p w14:paraId="1843A803" w14:textId="77777777" w:rsidR="00FE0D73" w:rsidRPr="00C726E1" w:rsidRDefault="00FE0D73" w:rsidP="00FE0D73">
                        <w:pPr>
                          <w:spacing w:before="40" w:after="40" w:line="276" w:lineRule="auto"/>
                          <w:jc w:val="center"/>
                          <w:rPr>
                            <w:rFonts w:asciiTheme="minorHAnsi" w:eastAsia="Calibri" w:hAnsiTheme="minorHAnsi"/>
                          </w:rPr>
                        </w:pPr>
                      </w:p>
                    </w:tc>
                    <w:tc>
                      <w:tcPr>
                        <w:tcW w:w="833" w:type="pct"/>
                        <w:tcBorders>
                          <w:top w:val="dotted" w:sz="4" w:space="0" w:color="auto"/>
                          <w:left w:val="single" w:sz="4" w:space="0" w:color="auto"/>
                          <w:bottom w:val="single" w:sz="4" w:space="0" w:color="auto"/>
                          <w:right w:val="dotted" w:sz="4" w:space="0" w:color="auto"/>
                        </w:tcBorders>
                      </w:tcPr>
                      <w:p w14:paraId="76913621" w14:textId="08BD5F96" w:rsidR="00FE0D73" w:rsidRPr="00C726E1" w:rsidRDefault="00FE0D73" w:rsidP="00FE0D73">
                        <w:pPr>
                          <w:spacing w:before="40" w:after="40" w:line="276" w:lineRule="auto"/>
                          <w:jc w:val="center"/>
                          <w:rPr>
                            <w:rFonts w:asciiTheme="minorHAnsi" w:eastAsia="Calibri" w:hAnsiTheme="minorHAnsi"/>
                          </w:rPr>
                        </w:pPr>
                        <w:r w:rsidRPr="00B930CA">
                          <w:rPr>
                            <w:noProof/>
                            <w:position w:val="-3"/>
                          </w:rPr>
                          <mc:AlternateContent>
                            <mc:Choice Requires="wpg">
                              <w:drawing>
                                <wp:inline distT="0" distB="0" distL="0" distR="0" wp14:anchorId="6408A73A" wp14:editId="3B043C94">
                                  <wp:extent cx="135890" cy="135890"/>
                                  <wp:effectExtent l="0" t="0" r="0" b="0"/>
                                  <wp:docPr id="893997281"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861117401"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2983B0FF"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" filled="f" strokecolor="#000006" strokeweight=".25397mm">
                                    <v:path arrowok="t"/>
                                  </v:rect>
                                  <w10:anchorlock/>
                                </v:group>
                              </w:pict>
                            </mc:Fallback>
                          </mc:AlternateContent>
                        </w:r>
                      </w:p>
                    </w:tc>
                    <w:tc>
                      <w:tcPr>
                        <w:tcW w:w="750" w:type="pct"/>
                        <w:tcBorders>
                          <w:top w:val="dotted" w:sz="4" w:space="0" w:color="auto"/>
                          <w:left w:val="dotted" w:sz="4" w:space="0" w:color="auto"/>
                          <w:bottom w:val="single" w:sz="4" w:space="0" w:color="auto"/>
                          <w:right w:val="dotted" w:sz="4" w:space="0" w:color="auto"/>
                        </w:tcBorders>
                        <w:vAlign w:val="center"/>
                      </w:tcPr>
                      <w:p w14:paraId="3BD69549" w14:textId="77777777" w:rsidR="00FE0D73" w:rsidRPr="00C726E1" w:rsidRDefault="00FE0D73" w:rsidP="00FE0D73">
                        <w:pPr>
                          <w:spacing w:after="200" w:line="276" w:lineRule="auto"/>
                          <w:jc w:val="center"/>
                          <w:rPr>
                            <w:rFonts w:asciiTheme="minorHAnsi" w:eastAsia="Calibri" w:hAnsiTheme="minorHAnsi"/>
                          </w:rPr>
                        </w:pPr>
                        <w:r w:rsidRPr="00C726E1">
                          <w:rPr>
                            <w:rFonts w:asciiTheme="minorHAnsi" w:eastAsia="Calibri" w:hAnsiTheme="minorHAnsi"/>
                          </w:rPr>
                          <w:t>O____</w:t>
                        </w:r>
                      </w:p>
                    </w:tc>
                    <w:tc>
                      <w:tcPr>
                        <w:tcW w:w="666" w:type="pct"/>
                        <w:tcBorders>
                          <w:top w:val="dotted" w:sz="4" w:space="0" w:color="auto"/>
                          <w:left w:val="dotted" w:sz="4" w:space="0" w:color="auto"/>
                          <w:bottom w:val="single" w:sz="4" w:space="0" w:color="auto"/>
                          <w:right w:val="single" w:sz="4" w:space="0" w:color="auto"/>
                        </w:tcBorders>
                        <w:vAlign w:val="center"/>
                      </w:tcPr>
                      <w:p w14:paraId="3229F0C1" w14:textId="77777777" w:rsidR="00FE0D73" w:rsidRPr="00C726E1" w:rsidRDefault="00FE0D73" w:rsidP="00FE0D73">
                        <w:pPr>
                          <w:autoSpaceDN w:val="0"/>
                          <w:spacing w:beforeLines="20" w:before="48" w:afterLines="20" w:after="48" w:line="276" w:lineRule="auto"/>
                          <w:jc w:val="center"/>
                          <w:rPr>
                            <w:rFonts w:asciiTheme="minorHAnsi" w:eastAsia="Calibri" w:hAnsiTheme="minorHAnsi"/>
                          </w:rPr>
                        </w:pPr>
                        <w:r w:rsidRPr="00C726E1">
                          <w:rPr>
                            <w:rFonts w:asciiTheme="minorHAnsi" w:eastAsia="Calibri" w:hAnsiTheme="minorHAnsi"/>
                          </w:rPr>
                          <w:t>___ %</w:t>
                        </w:r>
                      </w:p>
                    </w:tc>
                  </w:tr>
                </w:tbl>
                <w:p w14:paraId="14F30C3D" w14:textId="39F6B26E" w:rsidR="009A5394" w:rsidRPr="00C726E1" w:rsidRDefault="00FE0D73" w:rsidP="00FE0D73">
                  <w:pPr>
                    <w:tabs>
                      <w:tab w:val="left" w:pos="-2127"/>
                    </w:tabs>
                    <w:spacing w:before="120" w:after="200" w:line="276" w:lineRule="auto"/>
                    <w:rPr>
                      <w:rFonts w:asciiTheme="minorHAnsi" w:eastAsia="Calibri" w:hAnsiTheme="minorHAnsi"/>
                    </w:rPr>
                  </w:pPr>
                  <w:r w:rsidRPr="00877A51">
                    <w:rPr>
                      <w:noProof/>
                      <w:position w:val="-3"/>
                    </w:rPr>
                    <mc:AlternateContent>
                      <mc:Choice Requires="wpg">
                        <w:drawing>
                          <wp:inline distT="0" distB="0" distL="0" distR="0" wp14:anchorId="5354B3F1" wp14:editId="73880F78">
                            <wp:extent cx="135890" cy="135890"/>
                            <wp:effectExtent l="0" t="0" r="0" b="0"/>
                            <wp:docPr id="2093564828"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1750170990"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15204030"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" filled="f" strokecolor="#000006" strokeweight=".25397mm">
                              <v:path arrowok="t"/>
                            </v:rect>
                            <w10:anchorlock/>
                          </v:group>
                        </w:pict>
                      </mc:Fallback>
                    </mc:AlternateContent>
                  </w:r>
                  <w:r>
                    <w:rPr>
                      <w:rFonts w:asciiTheme="minorHAnsi" w:eastAsia="Calibri" w:hAnsiTheme="minorHAnsi"/>
                      <w:b/>
                    </w:rPr>
                    <w:t xml:space="preserve"> </w:t>
                  </w:r>
                  <w:r w:rsidR="009A5394" w:rsidRPr="00C726E1">
                    <w:rPr>
                      <w:rFonts w:asciiTheme="minorHAnsi" w:eastAsia="Calibri" w:hAnsiTheme="minorHAnsi"/>
                      <w:b/>
                    </w:rPr>
                    <w:t>non intende avvalersi del subappalto</w:t>
                  </w:r>
                  <w:r w:rsidR="009A5394" w:rsidRPr="00C726E1">
                    <w:rPr>
                      <w:rFonts w:asciiTheme="minorHAnsi" w:eastAsia="Calibri" w:hAnsiTheme="minorHAnsi"/>
                    </w:rPr>
                    <w:t>, per cui il subappalto non sarà successivamente autorizzabile;</w:t>
                  </w:r>
                </w:p>
                <w:p w14:paraId="4B2942FF" w14:textId="48E8A997" w:rsidR="009A5394" w:rsidRPr="00C726E1" w:rsidRDefault="00FE0D73" w:rsidP="00752E6A">
                  <w:pPr>
                    <w:tabs>
                      <w:tab w:val="left" w:pos="-2127"/>
                    </w:tabs>
                    <w:spacing w:before="120" w:after="200" w:line="276" w:lineRule="auto"/>
                    <w:rPr>
                      <w:rFonts w:asciiTheme="minorHAnsi" w:eastAsia="Calibri" w:hAnsiTheme="minorHAnsi"/>
                    </w:rPr>
                  </w:pPr>
                  <w:r w:rsidRPr="00877A51">
                    <w:rPr>
                      <w:noProof/>
                      <w:position w:val="-3"/>
                    </w:rPr>
                    <mc:AlternateContent>
                      <mc:Choice Requires="wpg">
                        <w:drawing>
                          <wp:inline distT="0" distB="0" distL="0" distR="0" wp14:anchorId="6BB1506D" wp14:editId="0C67540C">
                            <wp:extent cx="135890" cy="135890"/>
                            <wp:effectExtent l="0" t="0" r="0" b="0"/>
                            <wp:docPr id="702708365"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548430555"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5BCA9D08"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" filled="f" strokecolor="#000006" strokeweight=".25397mm">
                              <v:path arrowok="t"/>
                            </v:rect>
                            <w10:anchorlock/>
                          </v:group>
                        </w:pict>
                      </mc:Fallback>
                    </mc:AlternateContent>
                  </w:r>
                  <w:r>
                    <w:rPr>
                      <w:rFonts w:asciiTheme="minorHAnsi" w:eastAsia="Calibri" w:hAnsiTheme="minorHAnsi"/>
                    </w:rPr>
                    <w:t xml:space="preserve"> </w:t>
                  </w:r>
                  <w:r w:rsidR="009A5394" w:rsidRPr="00C726E1">
                    <w:rPr>
                      <w:rFonts w:asciiTheme="minorHAnsi" w:eastAsia="Calibri" w:hAnsiTheme="minorHAnsi"/>
                    </w:rPr>
                    <w:t xml:space="preserve">questa impresa è </w:t>
                  </w:r>
                  <w:r w:rsidR="009A5394" w:rsidRPr="00C726E1">
                    <w:rPr>
                      <w:rFonts w:asciiTheme="minorHAnsi" w:eastAsia="Calibri" w:hAnsiTheme="minorHAnsi"/>
                      <w:b/>
                    </w:rPr>
                    <w:t>mandante</w:t>
                  </w:r>
                  <w:r w:rsidR="009A5394" w:rsidRPr="00C726E1">
                    <w:rPr>
                      <w:rFonts w:asciiTheme="minorHAnsi" w:eastAsia="Calibri" w:hAnsiTheme="minorHAnsi"/>
                    </w:rPr>
                    <w:t xml:space="preserve"> in raggruppamento temporaneo/consorzio ordinario/rete di imprese, pertanto, per la dichiarazione relativa al subappalto si rinvia alla dichiarazione dell’operatore economico </w:t>
                  </w:r>
                  <w:r w:rsidR="009A5394" w:rsidRPr="00C726E1">
                    <w:rPr>
                      <w:rFonts w:asciiTheme="minorHAnsi" w:eastAsia="Calibri" w:hAnsiTheme="minorHAnsi"/>
                      <w:b/>
                    </w:rPr>
                    <w:t>mandatario/capogruppo/organo comune</w:t>
                  </w:r>
                  <w:r w:rsidR="009A5394" w:rsidRPr="00C726E1">
                    <w:rPr>
                      <w:rFonts w:asciiTheme="minorHAnsi" w:eastAsia="Calibri" w:hAnsiTheme="minorHAnsi"/>
                    </w:rPr>
                    <w:t>, indicato alla successiva parte H;</w:t>
                  </w:r>
                </w:p>
                <w:p w14:paraId="08FC0B61" w14:textId="77777777" w:rsidR="009A5394" w:rsidRPr="00C726E1" w:rsidRDefault="009A5394" w:rsidP="00752E6A">
                  <w:pPr>
                    <w:spacing w:before="60" w:after="60" w:line="276" w:lineRule="auto"/>
                    <w:rPr>
                      <w:rFonts w:asciiTheme="minorHAnsi" w:eastAsia="Calibri" w:hAnsiTheme="minorHAnsi"/>
                    </w:rPr>
                  </w:pPr>
                </w:p>
                <w:p w14:paraId="484D3A71" w14:textId="77777777" w:rsidR="009A5394" w:rsidRPr="00C726E1" w:rsidRDefault="009A5394" w:rsidP="00752E6A">
                  <w:pPr>
                    <w:spacing w:before="60" w:after="60" w:line="276" w:lineRule="auto"/>
                    <w:jc w:val="center"/>
                    <w:rPr>
                      <w:rFonts w:asciiTheme="minorHAnsi" w:eastAsia="Calibri" w:hAnsiTheme="minorHAnsi"/>
                      <w:b/>
                    </w:rPr>
                  </w:pPr>
                  <w:r w:rsidRPr="00C726E1">
                    <w:rPr>
                      <w:rFonts w:asciiTheme="minorHAnsi" w:eastAsia="Calibri" w:hAnsiTheme="minorHAnsi"/>
                      <w:b/>
                    </w:rPr>
                    <w:t>NB: IN CASO DI “SUBAPPALTO QUALIFICANTE”</w:t>
                  </w:r>
                </w:p>
                <w:p w14:paraId="55C7CF5A" w14:textId="451D0E78" w:rsidR="009A5394" w:rsidRPr="00C726E1" w:rsidRDefault="00FE0D73" w:rsidP="00FE0D73">
                  <w:pPr>
                    <w:spacing w:before="60" w:after="60" w:line="276" w:lineRule="auto"/>
                    <w:ind w:left="361" w:hanging="361"/>
                    <w:rPr>
                      <w:rFonts w:asciiTheme="minorHAnsi" w:eastAsia="Calibri" w:hAnsiTheme="minorHAnsi"/>
                      <w:b/>
                    </w:rPr>
                  </w:pPr>
                  <w:r w:rsidRPr="00877A51">
                    <w:rPr>
                      <w:noProof/>
                      <w:position w:val="-3"/>
                    </w:rPr>
                    <mc:AlternateContent>
                      <mc:Choice Requires="wpg">
                        <w:drawing>
                          <wp:inline distT="0" distB="0" distL="0" distR="0" wp14:anchorId="476FFA07" wp14:editId="2DD7C1F9">
                            <wp:extent cx="135890" cy="135890"/>
                            <wp:effectExtent l="0" t="0" r="0" b="0"/>
                            <wp:docPr id="1557313384"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2087324259"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013DD18D"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" filled="f" strokecolor="#000006" strokeweight=".25397mm">
                              <v:path arrowok="t"/>
                            </v:rect>
                            <w10:anchorlock/>
                          </v:group>
                        </w:pict>
                      </mc:Fallback>
                    </mc:AlternateContent>
                  </w:r>
                  <w:r>
                    <w:rPr>
                      <w:rFonts w:asciiTheme="minorHAnsi" w:eastAsia="Calibri" w:hAnsiTheme="minorHAnsi"/>
                      <w:b/>
                    </w:rPr>
                    <w:t xml:space="preserve"> </w:t>
                  </w:r>
                  <w:r w:rsidR="009A5394" w:rsidRPr="00C726E1">
                    <w:rPr>
                      <w:rFonts w:asciiTheme="minorHAnsi" w:eastAsia="Calibri" w:hAnsiTheme="minorHAnsi"/>
                      <w:b/>
                    </w:rPr>
                    <w:t>che non essendo in possesso della relativa qualificazione, si impegna a subappaltare i seguenti lavori, ……………………………………………………………………………………………</w:t>
                  </w:r>
                  <w:proofErr w:type="gramStart"/>
                  <w:r w:rsidR="009A5394" w:rsidRPr="00C726E1">
                    <w:rPr>
                      <w:rFonts w:asciiTheme="minorHAnsi" w:eastAsia="Calibri" w:hAnsiTheme="minorHAnsi"/>
                      <w:b/>
                    </w:rPr>
                    <w:t>…….</w:t>
                  </w:r>
                  <w:proofErr w:type="gramEnd"/>
                  <w:r w:rsidR="009A5394" w:rsidRPr="00C726E1">
                    <w:rPr>
                      <w:rFonts w:asciiTheme="minorHAnsi" w:eastAsia="Calibri" w:hAnsiTheme="minorHAnsi"/>
                      <w:b/>
                    </w:rPr>
                    <w:t>.</w:t>
                  </w:r>
                  <w:r w:rsidR="00111644">
                    <w:rPr>
                      <w:rFonts w:asciiTheme="minorHAnsi" w:eastAsia="Calibri" w:hAnsiTheme="minorHAnsi"/>
                      <w:b/>
                    </w:rPr>
                    <w:t xml:space="preserve"> </w:t>
                  </w:r>
                  <w:r w:rsidR="009A5394" w:rsidRPr="00C726E1">
                    <w:rPr>
                      <w:rFonts w:asciiTheme="minorHAnsi" w:eastAsia="Calibri" w:hAnsiTheme="minorHAnsi"/>
                      <w:b/>
                    </w:rPr>
                    <w:t>appartenenti alla categoria/e:</w:t>
                  </w:r>
                  <w:r w:rsidR="00111644">
                    <w:rPr>
                      <w:rFonts w:asciiTheme="minorHAnsi" w:eastAsia="Calibri" w:hAnsiTheme="minorHAnsi"/>
                      <w:b/>
                    </w:rPr>
                    <w:t xml:space="preserve"> </w:t>
                  </w:r>
                  <w:r w:rsidR="009A5394" w:rsidRPr="00C726E1">
                    <w:rPr>
                      <w:rFonts w:asciiTheme="minorHAnsi" w:eastAsia="Calibri" w:hAnsiTheme="minorHAnsi"/>
                      <w:b/>
                    </w:rPr>
                    <w:t>………………………………………………………………………………………………………………………………………</w:t>
                  </w:r>
                  <w:r w:rsidR="00AC1755">
                    <w:rPr>
                      <w:rFonts w:asciiTheme="minorHAnsi" w:eastAsia="Calibri" w:hAnsiTheme="minorHAnsi"/>
                      <w:b/>
                    </w:rPr>
                    <w:t xml:space="preserve"> </w:t>
                  </w:r>
                  <w:r w:rsidR="009A5394" w:rsidRPr="00C726E1">
                    <w:rPr>
                      <w:rFonts w:asciiTheme="minorHAnsi" w:eastAsia="Calibri" w:hAnsiTheme="minorHAnsi"/>
                      <w:b/>
                    </w:rPr>
                    <w:t xml:space="preserve">ad impresa in possesso di adeguata qualificazione, secondo quanto statuito da Adunanza Plenaria del Consiglio di Stato Sentenza n. 9/2015, come ribadito da Tar </w:t>
                  </w:r>
                  <w:proofErr w:type="gramStart"/>
                  <w:r w:rsidR="009A5394" w:rsidRPr="00C726E1">
                    <w:rPr>
                      <w:rFonts w:asciiTheme="minorHAnsi" w:eastAsia="Calibri" w:hAnsiTheme="minorHAnsi"/>
                      <w:b/>
                    </w:rPr>
                    <w:t>Lazio ,</w:t>
                  </w:r>
                  <w:proofErr w:type="gramEnd"/>
                  <w:r w:rsidR="009A5394" w:rsidRPr="00C726E1">
                    <w:rPr>
                      <w:rFonts w:asciiTheme="minorHAnsi" w:eastAsia="Calibri" w:hAnsiTheme="minorHAnsi"/>
                      <w:b/>
                    </w:rPr>
                    <w:t xml:space="preserve"> Roma, Sez. II Bis , 06 marzo 2019 , n.3023.</w:t>
                  </w:r>
                  <w:r w:rsidR="00111644">
                    <w:rPr>
                      <w:rFonts w:asciiTheme="minorHAnsi" w:eastAsia="Calibri" w:hAnsiTheme="minorHAnsi"/>
                      <w:b/>
                    </w:rPr>
                    <w:t xml:space="preserve"> </w:t>
                  </w:r>
                  <w:r w:rsidR="009A5394" w:rsidRPr="00C726E1">
                    <w:rPr>
                      <w:rFonts w:asciiTheme="minorHAnsi" w:eastAsia="Calibri" w:hAnsiTheme="minorHAnsi"/>
                      <w:b/>
                    </w:rPr>
                    <w:t>Pertanto, attraverso il subappalto delle lavorazioni indicate acquisisce la qualificazione per partecipare all’appalto.</w:t>
                  </w:r>
                </w:p>
                <w:p w14:paraId="6D6A826A" w14:textId="77777777" w:rsidR="009A5394" w:rsidRPr="00C726E1" w:rsidRDefault="009A5394" w:rsidP="00752E6A">
                  <w:pPr>
                    <w:spacing w:before="60" w:after="60" w:line="276" w:lineRule="auto"/>
                    <w:rPr>
                      <w:rFonts w:asciiTheme="minorHAnsi" w:eastAsia="Calibri" w:hAnsiTheme="minorHAnsi"/>
                    </w:rPr>
                  </w:pPr>
                </w:p>
              </w:tc>
            </w:tr>
          </w:tbl>
          <w:p w14:paraId="441A62E7" w14:textId="77777777" w:rsidR="009A5394" w:rsidRPr="00C726E1" w:rsidRDefault="009A5394" w:rsidP="00752E6A">
            <w:pPr>
              <w:spacing w:before="60" w:after="60" w:line="276" w:lineRule="auto"/>
              <w:rPr>
                <w:rFonts w:asciiTheme="minorHAnsi" w:eastAsia="Calibri" w:hAnsiTheme="minorHAnsi"/>
              </w:rPr>
            </w:pPr>
          </w:p>
        </w:tc>
      </w:tr>
    </w:tbl>
    <w:p w14:paraId="17DB3462" w14:textId="77777777" w:rsidR="009A5394" w:rsidRDefault="009A5394" w:rsidP="009A5394">
      <w:pPr>
        <w:tabs>
          <w:tab w:val="left" w:pos="1068"/>
        </w:tabs>
        <w:spacing w:before="120" w:after="120"/>
        <w:rPr>
          <w:rFonts w:asciiTheme="minorHAnsi" w:hAnsiTheme="minorHAnsi"/>
        </w:rPr>
      </w:pPr>
    </w:p>
    <w:p w14:paraId="18E352BC" w14:textId="77777777" w:rsidR="00AF6A13" w:rsidRPr="00C726E1" w:rsidRDefault="00AF6A13" w:rsidP="009A5394">
      <w:pPr>
        <w:tabs>
          <w:tab w:val="left" w:pos="1068"/>
        </w:tabs>
        <w:spacing w:before="120" w:after="120"/>
        <w:rPr>
          <w:rFonts w:asciiTheme="minorHAnsi" w:hAnsiTheme="minorHAnsi"/>
        </w:rPr>
      </w:pPr>
    </w:p>
    <w:p w14:paraId="4F7560ED" w14:textId="77777777" w:rsidR="009A5394" w:rsidRPr="00C726E1" w:rsidRDefault="009A5394" w:rsidP="009A5394">
      <w:pPr>
        <w:jc w:val="center"/>
        <w:rPr>
          <w:rFonts w:asciiTheme="minorHAnsi" w:hAnsiTheme="minorHAnsi"/>
          <w:b/>
          <w:i/>
          <w:iCs/>
        </w:rPr>
      </w:pPr>
      <w:r w:rsidRPr="00C726E1">
        <w:rPr>
          <w:rFonts w:asciiTheme="minorHAnsi" w:hAnsiTheme="minorHAnsi"/>
          <w:b/>
          <w:i/>
          <w:iCs/>
        </w:rPr>
        <w:t xml:space="preserve"> (solo per raggruppamenti temporanei, consorzi ordinari e reti di imprese)</w:t>
      </w:r>
      <w:r w:rsidRPr="00C726E1">
        <w:rPr>
          <w:rFonts w:asciiTheme="minorHAnsi" w:hAnsiTheme="minorHAnsi"/>
          <w:b/>
          <w:i/>
          <w:iCs/>
          <w:vertAlign w:val="superscript"/>
        </w:rPr>
        <w:footnoteReference w:id="22"/>
      </w:r>
      <w:r w:rsidRPr="00C726E1">
        <w:rPr>
          <w:rFonts w:asciiTheme="minorHAnsi" w:hAnsiTheme="minorHAnsi"/>
          <w:b/>
          <w:i/>
          <w:i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18"/>
      </w:tblGrid>
      <w:tr w:rsidR="009A5394" w:rsidRPr="00C726E1" w14:paraId="7A5354F1" w14:textId="77777777" w:rsidTr="00752E6A">
        <w:tc>
          <w:tcPr>
            <w:tcW w:w="10138" w:type="dxa"/>
            <w:shd w:val="clear" w:color="auto" w:fill="auto"/>
          </w:tcPr>
          <w:p w14:paraId="65144F51" w14:textId="77777777" w:rsidR="009A5394" w:rsidRPr="00C726E1" w:rsidRDefault="009A5394" w:rsidP="00752E6A">
            <w:pPr>
              <w:widowControl w:val="0"/>
              <w:jc w:val="center"/>
              <w:rPr>
                <w:rFonts w:asciiTheme="minorHAnsi" w:hAnsiTheme="minorHAnsi"/>
                <w:b/>
                <w:bCs/>
                <w:spacing w:val="-4"/>
              </w:rPr>
            </w:pPr>
            <w:r w:rsidRPr="00C726E1">
              <w:rPr>
                <w:rFonts w:asciiTheme="minorHAnsi" w:hAnsiTheme="minorHAnsi"/>
                <w:b/>
                <w:bCs/>
                <w:spacing w:val="-4"/>
              </w:rPr>
              <w:t>H. DICHIARAZIONI IN RELAZIONE ALLA PARTECIPAZIONE IN</w:t>
            </w:r>
          </w:p>
          <w:p w14:paraId="5733D3DB" w14:textId="77777777" w:rsidR="009A5394" w:rsidRPr="00C726E1" w:rsidRDefault="009A5394" w:rsidP="00752E6A">
            <w:pPr>
              <w:widowControl w:val="0"/>
              <w:jc w:val="center"/>
              <w:rPr>
                <w:rFonts w:asciiTheme="minorHAnsi" w:hAnsiTheme="minorHAnsi"/>
                <w:b/>
                <w:bCs/>
              </w:rPr>
            </w:pPr>
            <w:r w:rsidRPr="00C726E1">
              <w:rPr>
                <w:rFonts w:asciiTheme="minorHAnsi" w:hAnsiTheme="minorHAnsi"/>
                <w:b/>
                <w:bCs/>
              </w:rPr>
              <w:t>RAGGRUPPAMENTI TEMPORANEI, CONSORZI ORDINARI E RETI DI IMPRESE</w:t>
            </w:r>
          </w:p>
        </w:tc>
      </w:tr>
    </w:tbl>
    <w:p w14:paraId="69EEA054" w14:textId="77777777" w:rsidR="009A5394" w:rsidRPr="00C726E1" w:rsidRDefault="009A5394" w:rsidP="009A5394">
      <w:pPr>
        <w:tabs>
          <w:tab w:val="left" w:pos="1068"/>
        </w:tabs>
        <w:spacing w:before="120" w:after="120"/>
        <w:ind w:left="284" w:hanging="284"/>
        <w:jc w:val="center"/>
        <w:rPr>
          <w:rFonts w:asciiTheme="minorHAnsi" w:hAnsiTheme="minorHAnsi"/>
          <w:b/>
        </w:rPr>
      </w:pPr>
    </w:p>
    <w:p w14:paraId="02899D3F" w14:textId="77777777" w:rsidR="009A5394" w:rsidRDefault="009A5394" w:rsidP="009A5394">
      <w:pPr>
        <w:tabs>
          <w:tab w:val="left" w:pos="1068"/>
        </w:tabs>
        <w:spacing w:before="120" w:after="120"/>
        <w:ind w:left="284" w:hanging="284"/>
        <w:jc w:val="center"/>
        <w:rPr>
          <w:rFonts w:asciiTheme="minorHAnsi" w:hAnsiTheme="minorHAnsi"/>
        </w:rPr>
      </w:pPr>
      <w:r w:rsidRPr="00C726E1">
        <w:rPr>
          <w:rFonts w:asciiTheme="minorHAnsi" w:hAnsiTheme="minorHAnsi"/>
          <w:b/>
        </w:rPr>
        <w:t>DICHIARA</w:t>
      </w:r>
      <w:r w:rsidRPr="00C726E1">
        <w:rPr>
          <w:rFonts w:asciiTheme="minorHAnsi" w:hAnsiTheme="minorHAnsi"/>
        </w:rPr>
        <w:t xml:space="preserve"> </w:t>
      </w:r>
    </w:p>
    <w:p w14:paraId="191CA055" w14:textId="77777777" w:rsidR="00AF6A13" w:rsidRPr="00C726E1" w:rsidRDefault="00AF6A13" w:rsidP="009A5394">
      <w:pPr>
        <w:tabs>
          <w:tab w:val="left" w:pos="1068"/>
        </w:tabs>
        <w:spacing w:before="120" w:after="120"/>
        <w:ind w:left="284" w:hanging="284"/>
        <w:jc w:val="center"/>
        <w:rPr>
          <w:rFonts w:asciiTheme="minorHAnsi" w:hAnsiTheme="minorHAnsi"/>
          <w:b/>
        </w:rPr>
      </w:pPr>
    </w:p>
    <w:p w14:paraId="74622E7C" w14:textId="740A7272" w:rsidR="009A5394" w:rsidRPr="00C726E1" w:rsidRDefault="00FE0D73" w:rsidP="00FE0D73">
      <w:pPr>
        <w:spacing w:before="60" w:after="60" w:line="276" w:lineRule="auto"/>
        <w:ind w:left="361" w:hanging="361"/>
        <w:rPr>
          <w:rFonts w:asciiTheme="minorHAnsi" w:hAnsiTheme="minorHAnsi"/>
        </w:rPr>
      </w:pPr>
      <w:r w:rsidRPr="00877A51">
        <w:rPr>
          <w:noProof/>
          <w:position w:val="-3"/>
        </w:rPr>
        <mc:AlternateContent>
          <mc:Choice Requires="wpg">
            <w:drawing>
              <wp:inline distT="0" distB="0" distL="0" distR="0" wp14:anchorId="0CE90657" wp14:editId="62A4E323">
                <wp:extent cx="135890" cy="135890"/>
                <wp:effectExtent l="0" t="0" r="0" b="0"/>
                <wp:docPr id="1657576786"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85873937"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61D06354"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" filled="f" strokecolor="#000006" strokeweight=".25397mm">
                  <v:path arrowok="t"/>
                </v:rect>
                <w10:anchorlock/>
              </v:group>
            </w:pict>
          </mc:Fallback>
        </mc:AlternateContent>
      </w:r>
      <w:r>
        <w:rPr>
          <w:rFonts w:asciiTheme="minorHAnsi" w:hAnsiTheme="minorHAnsi"/>
        </w:rPr>
        <w:t xml:space="preserve"> </w:t>
      </w:r>
      <w:r w:rsidR="009A5394" w:rsidRPr="00C726E1">
        <w:rPr>
          <w:rFonts w:asciiTheme="minorHAnsi" w:hAnsiTheme="minorHAnsi"/>
        </w:rPr>
        <w:t>di presentare offerta in raggruppamento temporaneo / consorzio ordinario / rete di imprese,</w:t>
      </w:r>
      <w:r w:rsidR="009A5394" w:rsidRPr="00C726E1">
        <w:rPr>
          <w:rFonts w:asciiTheme="minorHAnsi" w:hAnsiTheme="minorHAnsi"/>
          <w:vertAlign w:val="superscript"/>
        </w:rPr>
        <w:footnoteReference w:id="23"/>
      </w:r>
      <w:r w:rsidR="009A5394" w:rsidRPr="00C726E1">
        <w:rPr>
          <w:rFonts w:asciiTheme="minorHAnsi" w:hAnsiTheme="minorHAnsi"/>
        </w:rPr>
        <w:t xml:space="preserve"> ai sensi dell'articolo 68 </w:t>
      </w:r>
      <w:r w:rsidR="00D44310">
        <w:rPr>
          <w:rFonts w:asciiTheme="minorHAnsi" w:hAnsiTheme="minorHAnsi"/>
        </w:rPr>
        <w:t>d.l</w:t>
      </w:r>
      <w:r w:rsidR="009A5394" w:rsidRPr="00C726E1">
        <w:rPr>
          <w:rFonts w:asciiTheme="minorHAnsi" w:hAnsiTheme="minorHAnsi"/>
        </w:rPr>
        <w:t xml:space="preserve">gs. 36/2023, e: </w:t>
      </w:r>
    </w:p>
    <w:p w14:paraId="759E3884" w14:textId="77777777" w:rsidR="009A5394" w:rsidRPr="00C726E1" w:rsidRDefault="009A5394" w:rsidP="009A5394">
      <w:pPr>
        <w:spacing w:before="120"/>
        <w:ind w:left="851" w:hanging="567"/>
        <w:rPr>
          <w:rFonts w:asciiTheme="minorHAnsi" w:hAnsiTheme="minorHAnsi"/>
        </w:rPr>
      </w:pPr>
      <w:r w:rsidRPr="00C726E1">
        <w:rPr>
          <w:rFonts w:asciiTheme="minorHAnsi" w:hAnsiTheme="minorHAnsi"/>
          <w:b/>
        </w:rPr>
        <w:lastRenderedPageBreak/>
        <w:t>a)</w:t>
      </w:r>
      <w:r w:rsidRPr="00C726E1">
        <w:rPr>
          <w:rFonts w:asciiTheme="minorHAnsi" w:hAnsiTheme="minorHAnsi"/>
        </w:rPr>
        <w:tab/>
        <w:t>di impegnarsi, in caso di affidamento dei lavori di cui all’oggetto:</w:t>
      </w:r>
      <w:r w:rsidRPr="00C726E1">
        <w:rPr>
          <w:rFonts w:asciiTheme="minorHAnsi" w:hAnsiTheme="minorHAnsi"/>
          <w:vertAlign w:val="superscript"/>
        </w:rPr>
        <w:footnoteReference w:id="24"/>
      </w:r>
      <w:r w:rsidRPr="00C726E1">
        <w:rPr>
          <w:rFonts w:asciiTheme="minorHAnsi" w:hAnsiTheme="minorHAnsi"/>
        </w:rPr>
        <w:t xml:space="preserve"> </w:t>
      </w:r>
    </w:p>
    <w:p w14:paraId="51EB1F41" w14:textId="345F818F" w:rsidR="009A5394" w:rsidRPr="00C726E1" w:rsidRDefault="00FE0D73" w:rsidP="009A5394">
      <w:pPr>
        <w:tabs>
          <w:tab w:val="left" w:pos="-2127"/>
          <w:tab w:val="left" w:pos="-1985"/>
        </w:tabs>
        <w:spacing w:before="120"/>
        <w:ind w:left="1276" w:hanging="426"/>
        <w:rPr>
          <w:rFonts w:asciiTheme="minorHAnsi" w:hAnsiTheme="minorHAnsi"/>
        </w:rPr>
      </w:pPr>
      <w:r w:rsidRPr="00877A51">
        <w:rPr>
          <w:noProof/>
          <w:position w:val="-3"/>
        </w:rPr>
        <mc:AlternateContent>
          <mc:Choice Requires="wpg">
            <w:drawing>
              <wp:inline distT="0" distB="0" distL="0" distR="0" wp14:anchorId="7CDAAC08" wp14:editId="6C06B6D3">
                <wp:extent cx="135890" cy="135890"/>
                <wp:effectExtent l="0" t="0" r="0" b="0"/>
                <wp:docPr id="500754127"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712507880"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28A50A5C"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" filled="f" strokecolor="#000006" strokeweight=".25397mm">
                  <v:path arrowok="t"/>
                </v:rect>
                <w10:anchorlock/>
              </v:group>
            </w:pict>
          </mc:Fallback>
        </mc:AlternateContent>
      </w:r>
      <w:r>
        <w:rPr>
          <w:rFonts w:asciiTheme="minorHAnsi" w:hAnsiTheme="minorHAnsi"/>
        </w:rPr>
        <w:t xml:space="preserve">  </w:t>
      </w:r>
      <w:r w:rsidR="009A5394" w:rsidRPr="00C726E1">
        <w:rPr>
          <w:rFonts w:asciiTheme="minorHAnsi" w:hAnsiTheme="minorHAnsi"/>
        </w:rPr>
        <w:t xml:space="preserve">quale </w:t>
      </w:r>
      <w:r w:rsidR="009A5394" w:rsidRPr="00C726E1">
        <w:rPr>
          <w:rFonts w:asciiTheme="minorHAnsi" w:hAnsiTheme="minorHAnsi"/>
          <w:b/>
          <w:u w:val="single"/>
        </w:rPr>
        <w:t>operatore</w:t>
      </w:r>
      <w:r w:rsidR="009A5394" w:rsidRPr="00C726E1">
        <w:rPr>
          <w:rFonts w:asciiTheme="minorHAnsi" w:hAnsiTheme="minorHAnsi"/>
        </w:rPr>
        <w:t>/</w:t>
      </w:r>
      <w:r w:rsidR="009A5394" w:rsidRPr="00C726E1">
        <w:rPr>
          <w:rFonts w:asciiTheme="minorHAnsi" w:hAnsiTheme="minorHAnsi"/>
          <w:b/>
          <w:bCs/>
          <w:u w:val="single"/>
        </w:rPr>
        <w:t>impresa mandataria / capogruppo / organo comune</w:t>
      </w:r>
      <w:r w:rsidR="009A5394" w:rsidRPr="00C726E1">
        <w:rPr>
          <w:rFonts w:asciiTheme="minorHAnsi" w:hAnsiTheme="minorHAnsi"/>
        </w:rPr>
        <w:t xml:space="preserve">, ad assumere mandato collettivo speciale irrevocabile con rappresentanza dalla/e impresa/e mandante/i a tale scopo individuate nelle apposite singole dichiarazioni, e a stipulare il contratto in nome e per conto proprio e dalla/e stessa/e impresa/e mandante/i; </w:t>
      </w:r>
    </w:p>
    <w:p w14:paraId="441AF1D4" w14:textId="50610090" w:rsidR="009A5394" w:rsidRPr="00C726E1" w:rsidRDefault="00FE0D73" w:rsidP="009A5394">
      <w:pPr>
        <w:tabs>
          <w:tab w:val="left" w:pos="-2127"/>
          <w:tab w:val="left" w:pos="-1985"/>
        </w:tabs>
        <w:spacing w:before="120"/>
        <w:ind w:left="1276" w:hanging="426"/>
        <w:rPr>
          <w:rFonts w:asciiTheme="minorHAnsi" w:hAnsiTheme="minorHAnsi"/>
        </w:rPr>
      </w:pPr>
      <w:r w:rsidRPr="00877A51">
        <w:rPr>
          <w:noProof/>
          <w:position w:val="-3"/>
        </w:rPr>
        <mc:AlternateContent>
          <mc:Choice Requires="wpg">
            <w:drawing>
              <wp:inline distT="0" distB="0" distL="0" distR="0" wp14:anchorId="4941805D" wp14:editId="70E6437A">
                <wp:extent cx="135890" cy="135890"/>
                <wp:effectExtent l="0" t="0" r="0" b="0"/>
                <wp:docPr id="1193897579"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1726894656"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03D26CA3"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" filled="f" strokecolor="#000006" strokeweight=".25397mm">
                  <v:path arrowok="t"/>
                </v:rect>
                <w10:anchorlock/>
              </v:group>
            </w:pict>
          </mc:Fallback>
        </mc:AlternateContent>
      </w:r>
      <w:r>
        <w:rPr>
          <w:rFonts w:asciiTheme="minorHAnsi" w:hAnsiTheme="minorHAnsi"/>
        </w:rPr>
        <w:t xml:space="preserve">  </w:t>
      </w:r>
      <w:r w:rsidR="009A5394" w:rsidRPr="00C726E1">
        <w:rPr>
          <w:rFonts w:asciiTheme="minorHAnsi" w:hAnsiTheme="minorHAnsi"/>
        </w:rPr>
        <w:t xml:space="preserve">quale </w:t>
      </w:r>
      <w:r w:rsidR="009A5394" w:rsidRPr="00C726E1">
        <w:rPr>
          <w:rFonts w:asciiTheme="minorHAnsi" w:hAnsiTheme="minorHAnsi"/>
          <w:b/>
          <w:u w:val="single"/>
        </w:rPr>
        <w:t>operatore</w:t>
      </w:r>
      <w:r w:rsidR="009A5394" w:rsidRPr="00C726E1">
        <w:rPr>
          <w:rFonts w:asciiTheme="minorHAnsi" w:hAnsiTheme="minorHAnsi"/>
        </w:rPr>
        <w:t>/</w:t>
      </w:r>
      <w:r w:rsidR="009A5394" w:rsidRPr="00C726E1">
        <w:rPr>
          <w:rFonts w:asciiTheme="minorHAnsi" w:hAnsiTheme="minorHAnsi"/>
          <w:b/>
          <w:bCs/>
          <w:u w:val="single"/>
        </w:rPr>
        <w:t>impresa mandante</w:t>
      </w:r>
      <w:r w:rsidR="009A5394" w:rsidRPr="00C726E1">
        <w:rPr>
          <w:rFonts w:asciiTheme="minorHAnsi" w:hAnsiTheme="minorHAnsi"/>
        </w:rPr>
        <w:t>, a conferire mandato collettivo speciale irrevocabile con rappresentanza all’impresa a tale scopo individuata nella dichiarazione della stessa impresa, qualificata come mandataria / capogruppo / organo comune, la quale stipulerà il contratto in nome e per conto proprio e della presente impresa mandante nonché delle altre imprese mandanti;</w:t>
      </w:r>
      <w:r w:rsidR="009A5394" w:rsidRPr="00C726E1">
        <w:rPr>
          <w:rFonts w:asciiTheme="minorHAnsi" w:hAnsiTheme="minorHAnsi"/>
          <w:vertAlign w:val="superscript"/>
        </w:rPr>
        <w:footnoteReference w:id="25"/>
      </w:r>
      <w:r w:rsidR="009A5394" w:rsidRPr="00C726E1">
        <w:rPr>
          <w:rFonts w:asciiTheme="minorHAnsi" w:hAnsiTheme="minorHAnsi"/>
        </w:rPr>
        <w:t xml:space="preserve"> </w:t>
      </w:r>
    </w:p>
    <w:p w14:paraId="58BC3D76" w14:textId="77777777" w:rsidR="009A5394" w:rsidRPr="00C726E1" w:rsidRDefault="009A5394" w:rsidP="009A5394">
      <w:pPr>
        <w:spacing w:before="120"/>
        <w:ind w:left="851" w:hanging="567"/>
        <w:rPr>
          <w:rFonts w:asciiTheme="minorHAnsi" w:hAnsiTheme="minorHAnsi"/>
        </w:rPr>
      </w:pPr>
      <w:r w:rsidRPr="00C726E1">
        <w:rPr>
          <w:rFonts w:asciiTheme="minorHAnsi" w:hAnsiTheme="minorHAnsi"/>
          <w:b/>
        </w:rPr>
        <w:t>b)</w:t>
      </w:r>
      <w:r w:rsidRPr="00C726E1">
        <w:rPr>
          <w:rFonts w:asciiTheme="minorHAnsi" w:hAnsiTheme="minorHAnsi"/>
        </w:rPr>
        <w:tab/>
        <w:t>di assumere nell’ambito del raggruppamento temporaneo / consorzio ordinario / contratto di rete</w:t>
      </w:r>
      <w:r w:rsidRPr="00C726E1">
        <w:rPr>
          <w:rFonts w:asciiTheme="minorHAnsi" w:hAnsiTheme="minorHAnsi"/>
          <w:vertAlign w:val="superscript"/>
        </w:rPr>
        <w:footnoteReference w:id="26"/>
      </w:r>
      <w:r w:rsidRPr="00C726E1">
        <w:rPr>
          <w:rFonts w:asciiTheme="minorHAnsi" w:hAnsiTheme="minorHAnsi"/>
        </w:rPr>
        <w:t xml:space="preserve">   le seguenti parti di lavori </w:t>
      </w:r>
      <w:r w:rsidRPr="00C726E1">
        <w:rPr>
          <w:rFonts w:asciiTheme="minorHAnsi" w:hAnsiTheme="minorHAnsi"/>
          <w:vertAlign w:val="superscript"/>
        </w:rPr>
        <w:footnoteReference w:id="27"/>
      </w:r>
      <w:r w:rsidRPr="00C726E1">
        <w:rPr>
          <w:rFonts w:asciiTheme="minorHAnsi" w:hAnsiTheme="minorHAnsi"/>
        </w:rPr>
        <w:t xml:space="preserve"> </w:t>
      </w:r>
    </w:p>
    <w:tbl>
      <w:tblPr>
        <w:tblW w:w="9355"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6"/>
        <w:gridCol w:w="3138"/>
        <w:gridCol w:w="1227"/>
        <w:gridCol w:w="992"/>
        <w:gridCol w:w="1985"/>
        <w:gridCol w:w="992"/>
        <w:gridCol w:w="425"/>
      </w:tblGrid>
      <w:tr w:rsidR="009A5394" w:rsidRPr="00C726E1" w14:paraId="22CD13A6" w14:textId="77777777" w:rsidTr="00AF6A13">
        <w:tc>
          <w:tcPr>
            <w:tcW w:w="596" w:type="dxa"/>
            <w:tcBorders>
              <w:left w:val="single" w:sz="4" w:space="0" w:color="auto"/>
              <w:bottom w:val="dotted" w:sz="4" w:space="0" w:color="auto"/>
              <w:right w:val="dotted" w:sz="4" w:space="0" w:color="auto"/>
            </w:tcBorders>
          </w:tcPr>
          <w:p w14:paraId="488EC3D7" w14:textId="77777777" w:rsidR="009A5394" w:rsidRPr="00C726E1" w:rsidRDefault="009A5394" w:rsidP="00752E6A">
            <w:pPr>
              <w:spacing w:before="40" w:after="40"/>
              <w:jc w:val="center"/>
              <w:rPr>
                <w:rFonts w:asciiTheme="minorHAnsi" w:hAnsiTheme="minorHAnsi"/>
              </w:rPr>
            </w:pPr>
            <w:r w:rsidRPr="00C726E1">
              <w:rPr>
                <w:rFonts w:asciiTheme="minorHAnsi" w:hAnsiTheme="minorHAnsi"/>
              </w:rPr>
              <w:t>1)</w:t>
            </w:r>
          </w:p>
        </w:tc>
        <w:tc>
          <w:tcPr>
            <w:tcW w:w="3138" w:type="dxa"/>
            <w:tcBorders>
              <w:left w:val="dotted" w:sz="4" w:space="0" w:color="auto"/>
              <w:bottom w:val="dotted" w:sz="4" w:space="0" w:color="auto"/>
              <w:right w:val="dotted" w:sz="4" w:space="0" w:color="auto"/>
            </w:tcBorders>
            <w:shd w:val="clear" w:color="auto" w:fill="auto"/>
          </w:tcPr>
          <w:p w14:paraId="27FBDF21" w14:textId="77777777" w:rsidR="009A5394" w:rsidRPr="00C726E1" w:rsidRDefault="009A5394" w:rsidP="00752E6A">
            <w:pPr>
              <w:spacing w:before="40" w:after="40"/>
              <w:rPr>
                <w:rFonts w:asciiTheme="minorHAnsi" w:hAnsiTheme="minorHAnsi"/>
              </w:rPr>
            </w:pPr>
          </w:p>
        </w:tc>
        <w:tc>
          <w:tcPr>
            <w:tcW w:w="1227" w:type="dxa"/>
            <w:tcBorders>
              <w:left w:val="dotted" w:sz="4" w:space="0" w:color="auto"/>
              <w:bottom w:val="dotted" w:sz="4" w:space="0" w:color="auto"/>
              <w:right w:val="dotted" w:sz="4" w:space="0" w:color="auto"/>
            </w:tcBorders>
            <w:shd w:val="clear" w:color="auto" w:fill="auto"/>
            <w:tcMar>
              <w:left w:w="28" w:type="dxa"/>
              <w:right w:w="28" w:type="dxa"/>
            </w:tcMar>
          </w:tcPr>
          <w:p w14:paraId="04ABCE88" w14:textId="77777777" w:rsidR="009A5394" w:rsidRPr="00C726E1" w:rsidRDefault="009A5394" w:rsidP="00752E6A">
            <w:pPr>
              <w:spacing w:before="40" w:after="40"/>
              <w:rPr>
                <w:rFonts w:asciiTheme="minorHAnsi" w:hAnsiTheme="minorHAnsi"/>
              </w:rPr>
            </w:pPr>
          </w:p>
        </w:tc>
        <w:tc>
          <w:tcPr>
            <w:tcW w:w="992" w:type="dxa"/>
            <w:tcBorders>
              <w:left w:val="dotted" w:sz="4" w:space="0" w:color="auto"/>
              <w:bottom w:val="dotted" w:sz="4" w:space="0" w:color="auto"/>
              <w:right w:val="dotted" w:sz="4" w:space="0" w:color="auto"/>
            </w:tcBorders>
            <w:shd w:val="clear" w:color="auto" w:fill="auto"/>
          </w:tcPr>
          <w:p w14:paraId="4E1EED34" w14:textId="77777777" w:rsidR="009A5394" w:rsidRPr="00C726E1" w:rsidRDefault="009A5394" w:rsidP="00752E6A">
            <w:pPr>
              <w:spacing w:before="40" w:after="40"/>
              <w:rPr>
                <w:rFonts w:asciiTheme="minorHAnsi" w:hAnsiTheme="minorHAnsi"/>
              </w:rPr>
            </w:pPr>
          </w:p>
        </w:tc>
        <w:tc>
          <w:tcPr>
            <w:tcW w:w="1985" w:type="dxa"/>
            <w:tcBorders>
              <w:left w:val="dotted" w:sz="4" w:space="0" w:color="auto"/>
              <w:bottom w:val="dotted" w:sz="4" w:space="0" w:color="auto"/>
              <w:right w:val="dotted" w:sz="4" w:space="0" w:color="auto"/>
            </w:tcBorders>
            <w:shd w:val="clear" w:color="auto" w:fill="auto"/>
            <w:vAlign w:val="center"/>
          </w:tcPr>
          <w:p w14:paraId="137ECDC4" w14:textId="77777777" w:rsidR="009A5394" w:rsidRPr="00C726E1" w:rsidRDefault="009A5394" w:rsidP="00752E6A">
            <w:pPr>
              <w:spacing w:beforeLines="20" w:before="48" w:afterLines="20" w:after="48"/>
              <w:rPr>
                <w:rFonts w:asciiTheme="minorHAnsi" w:hAnsiTheme="minorHAnsi"/>
              </w:rPr>
            </w:pPr>
            <w:r w:rsidRPr="00C726E1">
              <w:rPr>
                <w:rFonts w:asciiTheme="minorHAnsi" w:hAnsiTheme="minorHAnsi"/>
              </w:rPr>
              <w:t>per una quota del</w:t>
            </w:r>
          </w:p>
        </w:tc>
        <w:tc>
          <w:tcPr>
            <w:tcW w:w="992" w:type="dxa"/>
            <w:tcBorders>
              <w:left w:val="dotted" w:sz="4" w:space="0" w:color="auto"/>
              <w:bottom w:val="dotted" w:sz="4" w:space="0" w:color="auto"/>
              <w:right w:val="nil"/>
            </w:tcBorders>
            <w:shd w:val="clear" w:color="auto" w:fill="auto"/>
            <w:vAlign w:val="center"/>
          </w:tcPr>
          <w:p w14:paraId="02A8A4EF" w14:textId="77777777" w:rsidR="009A5394" w:rsidRPr="00C726E1" w:rsidRDefault="009A5394" w:rsidP="00752E6A">
            <w:pPr>
              <w:spacing w:beforeLines="20" w:before="48" w:afterLines="20" w:after="48"/>
              <w:jc w:val="center"/>
              <w:rPr>
                <w:rFonts w:asciiTheme="minorHAnsi" w:hAnsiTheme="minorHAnsi"/>
              </w:rPr>
            </w:pPr>
          </w:p>
        </w:tc>
        <w:tc>
          <w:tcPr>
            <w:tcW w:w="425" w:type="dxa"/>
            <w:tcBorders>
              <w:left w:val="nil"/>
              <w:bottom w:val="dotted" w:sz="4" w:space="0" w:color="auto"/>
            </w:tcBorders>
            <w:shd w:val="clear" w:color="auto" w:fill="auto"/>
            <w:vAlign w:val="center"/>
          </w:tcPr>
          <w:p w14:paraId="1ACC184D" w14:textId="77777777" w:rsidR="009A5394" w:rsidRPr="00C726E1" w:rsidRDefault="009A5394" w:rsidP="00752E6A">
            <w:pPr>
              <w:spacing w:beforeLines="20" w:before="48" w:afterLines="20" w:after="48"/>
              <w:jc w:val="center"/>
              <w:rPr>
                <w:rFonts w:asciiTheme="minorHAnsi" w:hAnsiTheme="minorHAnsi"/>
              </w:rPr>
            </w:pPr>
            <w:r w:rsidRPr="00C726E1">
              <w:rPr>
                <w:rFonts w:asciiTheme="minorHAnsi" w:hAnsiTheme="minorHAnsi"/>
              </w:rPr>
              <w:t>%</w:t>
            </w:r>
          </w:p>
        </w:tc>
      </w:tr>
      <w:tr w:rsidR="009A5394" w:rsidRPr="00C726E1" w14:paraId="6D50F867" w14:textId="77777777" w:rsidTr="00AF6A13">
        <w:tc>
          <w:tcPr>
            <w:tcW w:w="596" w:type="dxa"/>
            <w:tcBorders>
              <w:top w:val="dotted" w:sz="4" w:space="0" w:color="auto"/>
              <w:left w:val="single" w:sz="4" w:space="0" w:color="auto"/>
              <w:bottom w:val="dotted" w:sz="4" w:space="0" w:color="auto"/>
              <w:right w:val="dotted" w:sz="4" w:space="0" w:color="auto"/>
            </w:tcBorders>
          </w:tcPr>
          <w:p w14:paraId="30779156" w14:textId="77777777" w:rsidR="009A5394" w:rsidRPr="00C726E1" w:rsidRDefault="009A5394" w:rsidP="00752E6A">
            <w:pPr>
              <w:spacing w:before="40" w:after="40"/>
              <w:jc w:val="center"/>
              <w:rPr>
                <w:rFonts w:asciiTheme="minorHAnsi" w:hAnsiTheme="minorHAnsi"/>
              </w:rPr>
            </w:pPr>
            <w:r w:rsidRPr="00C726E1">
              <w:rPr>
                <w:rFonts w:asciiTheme="minorHAnsi" w:hAnsiTheme="minorHAnsi"/>
              </w:rPr>
              <w:t>3)</w:t>
            </w:r>
          </w:p>
        </w:tc>
        <w:tc>
          <w:tcPr>
            <w:tcW w:w="3138" w:type="dxa"/>
            <w:tcBorders>
              <w:top w:val="dotted" w:sz="4" w:space="0" w:color="auto"/>
              <w:left w:val="dotted" w:sz="4" w:space="0" w:color="auto"/>
              <w:bottom w:val="dotted" w:sz="4" w:space="0" w:color="auto"/>
              <w:right w:val="dotted" w:sz="4" w:space="0" w:color="auto"/>
            </w:tcBorders>
            <w:shd w:val="clear" w:color="auto" w:fill="auto"/>
          </w:tcPr>
          <w:p w14:paraId="760F5566" w14:textId="77777777" w:rsidR="009A5394" w:rsidRPr="00C726E1" w:rsidRDefault="009A5394" w:rsidP="00752E6A">
            <w:pPr>
              <w:spacing w:before="40" w:after="40"/>
              <w:rPr>
                <w:rFonts w:asciiTheme="minorHAnsi" w:hAnsiTheme="minorHAnsi"/>
              </w:rPr>
            </w:pPr>
          </w:p>
        </w:tc>
        <w:tc>
          <w:tcPr>
            <w:tcW w:w="1227" w:type="dxa"/>
            <w:tcBorders>
              <w:top w:val="dotted" w:sz="4" w:space="0" w:color="auto"/>
              <w:left w:val="dotted" w:sz="4" w:space="0" w:color="auto"/>
              <w:bottom w:val="dotted" w:sz="4" w:space="0" w:color="auto"/>
              <w:right w:val="dotted" w:sz="4" w:space="0" w:color="auto"/>
            </w:tcBorders>
            <w:shd w:val="clear" w:color="auto" w:fill="auto"/>
            <w:tcMar>
              <w:left w:w="28" w:type="dxa"/>
              <w:right w:w="28" w:type="dxa"/>
            </w:tcMar>
          </w:tcPr>
          <w:p w14:paraId="454C1CFF" w14:textId="77777777" w:rsidR="009A5394" w:rsidRPr="00C726E1" w:rsidRDefault="009A5394" w:rsidP="00752E6A">
            <w:pPr>
              <w:spacing w:before="40" w:after="40"/>
              <w:rPr>
                <w:rFonts w:asciiTheme="minorHAnsi" w:hAnsiTheme="minorHAnsi"/>
              </w:rPr>
            </w:pPr>
          </w:p>
        </w:tc>
        <w:tc>
          <w:tcPr>
            <w:tcW w:w="992" w:type="dxa"/>
            <w:tcBorders>
              <w:top w:val="dotted" w:sz="4" w:space="0" w:color="auto"/>
              <w:left w:val="dotted" w:sz="4" w:space="0" w:color="auto"/>
              <w:bottom w:val="dotted" w:sz="4" w:space="0" w:color="auto"/>
              <w:right w:val="dotted" w:sz="4" w:space="0" w:color="auto"/>
            </w:tcBorders>
            <w:shd w:val="clear" w:color="auto" w:fill="auto"/>
          </w:tcPr>
          <w:p w14:paraId="14012EB1" w14:textId="77777777" w:rsidR="009A5394" w:rsidRPr="00C726E1" w:rsidRDefault="009A5394" w:rsidP="00752E6A">
            <w:pPr>
              <w:spacing w:before="40" w:after="40"/>
              <w:rPr>
                <w:rFonts w:asciiTheme="minorHAnsi" w:hAnsiTheme="minorHAnsi"/>
              </w:rPr>
            </w:pPr>
          </w:p>
        </w:tc>
        <w:tc>
          <w:tcPr>
            <w:tcW w:w="1985" w:type="dxa"/>
            <w:tcBorders>
              <w:top w:val="dotted" w:sz="4" w:space="0" w:color="auto"/>
              <w:left w:val="dotted" w:sz="4" w:space="0" w:color="auto"/>
              <w:bottom w:val="dotted" w:sz="4" w:space="0" w:color="auto"/>
              <w:right w:val="dotted" w:sz="4" w:space="0" w:color="auto"/>
            </w:tcBorders>
            <w:shd w:val="clear" w:color="auto" w:fill="auto"/>
            <w:vAlign w:val="center"/>
          </w:tcPr>
          <w:p w14:paraId="0C68FDCB" w14:textId="77777777" w:rsidR="009A5394" w:rsidRPr="00C726E1" w:rsidRDefault="009A5394" w:rsidP="00752E6A">
            <w:pPr>
              <w:spacing w:beforeLines="20" w:before="48" w:afterLines="20" w:after="48"/>
              <w:rPr>
                <w:rFonts w:asciiTheme="minorHAnsi" w:hAnsiTheme="minorHAnsi"/>
              </w:rPr>
            </w:pPr>
            <w:r w:rsidRPr="00C726E1">
              <w:rPr>
                <w:rFonts w:asciiTheme="minorHAnsi" w:hAnsiTheme="minorHAnsi"/>
              </w:rPr>
              <w:t>per una quota del</w:t>
            </w:r>
          </w:p>
        </w:tc>
        <w:tc>
          <w:tcPr>
            <w:tcW w:w="992" w:type="dxa"/>
            <w:tcBorders>
              <w:top w:val="dotted" w:sz="4" w:space="0" w:color="auto"/>
              <w:left w:val="dotted" w:sz="4" w:space="0" w:color="auto"/>
              <w:bottom w:val="dotted" w:sz="4" w:space="0" w:color="auto"/>
              <w:right w:val="nil"/>
            </w:tcBorders>
            <w:shd w:val="clear" w:color="auto" w:fill="auto"/>
            <w:vAlign w:val="center"/>
          </w:tcPr>
          <w:p w14:paraId="32DCFEC8" w14:textId="77777777" w:rsidR="009A5394" w:rsidRPr="00C726E1" w:rsidRDefault="009A5394" w:rsidP="00752E6A">
            <w:pPr>
              <w:spacing w:beforeLines="20" w:before="48" w:afterLines="20" w:after="48"/>
              <w:jc w:val="center"/>
              <w:rPr>
                <w:rFonts w:asciiTheme="minorHAnsi" w:hAnsiTheme="minorHAnsi"/>
              </w:rPr>
            </w:pPr>
          </w:p>
        </w:tc>
        <w:tc>
          <w:tcPr>
            <w:tcW w:w="425" w:type="dxa"/>
            <w:tcBorders>
              <w:top w:val="dotted" w:sz="4" w:space="0" w:color="auto"/>
              <w:left w:val="nil"/>
              <w:bottom w:val="dotted" w:sz="4" w:space="0" w:color="auto"/>
            </w:tcBorders>
            <w:shd w:val="clear" w:color="auto" w:fill="auto"/>
            <w:vAlign w:val="center"/>
          </w:tcPr>
          <w:p w14:paraId="632714AC" w14:textId="77777777" w:rsidR="009A5394" w:rsidRPr="00C726E1" w:rsidRDefault="009A5394" w:rsidP="00752E6A">
            <w:pPr>
              <w:spacing w:beforeLines="20" w:before="48" w:afterLines="20" w:after="48"/>
              <w:jc w:val="center"/>
              <w:rPr>
                <w:rFonts w:asciiTheme="minorHAnsi" w:hAnsiTheme="minorHAnsi"/>
              </w:rPr>
            </w:pPr>
            <w:r w:rsidRPr="00C726E1">
              <w:rPr>
                <w:rFonts w:asciiTheme="minorHAnsi" w:hAnsiTheme="minorHAnsi"/>
              </w:rPr>
              <w:t>%</w:t>
            </w:r>
          </w:p>
        </w:tc>
      </w:tr>
      <w:tr w:rsidR="009A5394" w:rsidRPr="00C726E1" w14:paraId="53D576C0" w14:textId="77777777" w:rsidTr="00AF6A13">
        <w:tc>
          <w:tcPr>
            <w:tcW w:w="596" w:type="dxa"/>
            <w:tcBorders>
              <w:top w:val="dotted" w:sz="4" w:space="0" w:color="auto"/>
              <w:left w:val="single" w:sz="4" w:space="0" w:color="auto"/>
              <w:right w:val="dotted" w:sz="4" w:space="0" w:color="auto"/>
            </w:tcBorders>
          </w:tcPr>
          <w:p w14:paraId="5656732A" w14:textId="77777777" w:rsidR="009A5394" w:rsidRPr="00C726E1" w:rsidRDefault="009A5394" w:rsidP="00752E6A">
            <w:pPr>
              <w:spacing w:before="40" w:after="40"/>
              <w:jc w:val="center"/>
              <w:rPr>
                <w:rFonts w:asciiTheme="minorHAnsi" w:hAnsiTheme="minorHAnsi"/>
              </w:rPr>
            </w:pPr>
            <w:r w:rsidRPr="00C726E1">
              <w:rPr>
                <w:rFonts w:asciiTheme="minorHAnsi" w:hAnsiTheme="minorHAnsi"/>
              </w:rPr>
              <w:t>4)</w:t>
            </w:r>
          </w:p>
        </w:tc>
        <w:tc>
          <w:tcPr>
            <w:tcW w:w="3138" w:type="dxa"/>
            <w:tcBorders>
              <w:top w:val="dotted" w:sz="4" w:space="0" w:color="auto"/>
              <w:left w:val="dotted" w:sz="4" w:space="0" w:color="auto"/>
              <w:right w:val="dotted" w:sz="4" w:space="0" w:color="auto"/>
            </w:tcBorders>
            <w:shd w:val="clear" w:color="auto" w:fill="auto"/>
          </w:tcPr>
          <w:p w14:paraId="4D8CF3E4" w14:textId="77777777" w:rsidR="009A5394" w:rsidRPr="00C726E1" w:rsidRDefault="009A5394" w:rsidP="00752E6A">
            <w:pPr>
              <w:spacing w:before="40" w:after="40"/>
              <w:rPr>
                <w:rFonts w:asciiTheme="minorHAnsi" w:hAnsiTheme="minorHAnsi"/>
              </w:rPr>
            </w:pPr>
          </w:p>
        </w:tc>
        <w:tc>
          <w:tcPr>
            <w:tcW w:w="1227" w:type="dxa"/>
            <w:tcBorders>
              <w:top w:val="dotted" w:sz="4" w:space="0" w:color="auto"/>
              <w:left w:val="dotted" w:sz="4" w:space="0" w:color="auto"/>
              <w:right w:val="dotted" w:sz="4" w:space="0" w:color="auto"/>
            </w:tcBorders>
            <w:shd w:val="clear" w:color="auto" w:fill="auto"/>
            <w:tcMar>
              <w:left w:w="28" w:type="dxa"/>
              <w:right w:w="28" w:type="dxa"/>
            </w:tcMar>
          </w:tcPr>
          <w:p w14:paraId="33753F4E" w14:textId="77777777" w:rsidR="009A5394" w:rsidRPr="00C726E1" w:rsidRDefault="009A5394" w:rsidP="00752E6A">
            <w:pPr>
              <w:spacing w:before="40" w:after="40"/>
              <w:rPr>
                <w:rFonts w:asciiTheme="minorHAnsi" w:hAnsiTheme="minorHAnsi"/>
              </w:rPr>
            </w:pPr>
          </w:p>
        </w:tc>
        <w:tc>
          <w:tcPr>
            <w:tcW w:w="992" w:type="dxa"/>
            <w:tcBorders>
              <w:top w:val="dotted" w:sz="4" w:space="0" w:color="auto"/>
              <w:left w:val="dotted" w:sz="4" w:space="0" w:color="auto"/>
              <w:right w:val="dotted" w:sz="4" w:space="0" w:color="auto"/>
            </w:tcBorders>
            <w:shd w:val="clear" w:color="auto" w:fill="auto"/>
          </w:tcPr>
          <w:p w14:paraId="340A6622" w14:textId="77777777" w:rsidR="009A5394" w:rsidRPr="00C726E1" w:rsidRDefault="009A5394" w:rsidP="00752E6A">
            <w:pPr>
              <w:spacing w:before="40" w:after="40"/>
              <w:rPr>
                <w:rFonts w:asciiTheme="minorHAnsi" w:hAnsiTheme="minorHAnsi"/>
              </w:rPr>
            </w:pPr>
          </w:p>
        </w:tc>
        <w:tc>
          <w:tcPr>
            <w:tcW w:w="1985" w:type="dxa"/>
            <w:tcBorders>
              <w:top w:val="dotted" w:sz="4" w:space="0" w:color="auto"/>
              <w:left w:val="dotted" w:sz="4" w:space="0" w:color="auto"/>
              <w:right w:val="dotted" w:sz="4" w:space="0" w:color="auto"/>
            </w:tcBorders>
            <w:shd w:val="clear" w:color="auto" w:fill="auto"/>
            <w:vAlign w:val="center"/>
          </w:tcPr>
          <w:p w14:paraId="0DFCF52E" w14:textId="77777777" w:rsidR="009A5394" w:rsidRPr="00C726E1" w:rsidRDefault="009A5394" w:rsidP="00752E6A">
            <w:pPr>
              <w:spacing w:beforeLines="20" w:before="48" w:afterLines="20" w:after="48"/>
              <w:rPr>
                <w:rFonts w:asciiTheme="minorHAnsi" w:hAnsiTheme="minorHAnsi"/>
              </w:rPr>
            </w:pPr>
            <w:r w:rsidRPr="00C726E1">
              <w:rPr>
                <w:rFonts w:asciiTheme="minorHAnsi" w:hAnsiTheme="minorHAnsi"/>
              </w:rPr>
              <w:t>per una quota del</w:t>
            </w:r>
          </w:p>
        </w:tc>
        <w:tc>
          <w:tcPr>
            <w:tcW w:w="992" w:type="dxa"/>
            <w:tcBorders>
              <w:top w:val="dotted" w:sz="4" w:space="0" w:color="auto"/>
              <w:left w:val="dotted" w:sz="4" w:space="0" w:color="auto"/>
              <w:right w:val="nil"/>
            </w:tcBorders>
            <w:shd w:val="clear" w:color="auto" w:fill="auto"/>
            <w:vAlign w:val="center"/>
          </w:tcPr>
          <w:p w14:paraId="3C569C7C" w14:textId="77777777" w:rsidR="009A5394" w:rsidRPr="00C726E1" w:rsidRDefault="009A5394" w:rsidP="00752E6A">
            <w:pPr>
              <w:spacing w:beforeLines="20" w:before="48" w:afterLines="20" w:after="48"/>
              <w:jc w:val="center"/>
              <w:rPr>
                <w:rFonts w:asciiTheme="minorHAnsi" w:hAnsiTheme="minorHAnsi"/>
              </w:rPr>
            </w:pPr>
          </w:p>
        </w:tc>
        <w:tc>
          <w:tcPr>
            <w:tcW w:w="425" w:type="dxa"/>
            <w:tcBorders>
              <w:top w:val="dotted" w:sz="4" w:space="0" w:color="auto"/>
              <w:left w:val="nil"/>
            </w:tcBorders>
            <w:shd w:val="clear" w:color="auto" w:fill="auto"/>
            <w:vAlign w:val="center"/>
          </w:tcPr>
          <w:p w14:paraId="61BE126B" w14:textId="77777777" w:rsidR="009A5394" w:rsidRPr="00C726E1" w:rsidRDefault="009A5394" w:rsidP="00752E6A">
            <w:pPr>
              <w:spacing w:beforeLines="20" w:before="48" w:afterLines="20" w:after="48"/>
              <w:jc w:val="center"/>
              <w:rPr>
                <w:rFonts w:asciiTheme="minorHAnsi" w:hAnsiTheme="minorHAnsi"/>
              </w:rPr>
            </w:pPr>
            <w:r w:rsidRPr="00C726E1">
              <w:rPr>
                <w:rFonts w:asciiTheme="minorHAnsi" w:hAnsiTheme="minorHAnsi"/>
              </w:rPr>
              <w:t>%</w:t>
            </w:r>
          </w:p>
        </w:tc>
      </w:tr>
    </w:tbl>
    <w:p w14:paraId="3F398276" w14:textId="77777777" w:rsidR="009A5394" w:rsidRPr="00C726E1" w:rsidRDefault="009A5394" w:rsidP="009A5394">
      <w:pPr>
        <w:spacing w:before="120"/>
        <w:ind w:left="851" w:hanging="567"/>
        <w:rPr>
          <w:rFonts w:asciiTheme="minorHAnsi" w:hAnsiTheme="minorHAnsi"/>
        </w:rPr>
      </w:pPr>
      <w:r w:rsidRPr="00C726E1">
        <w:rPr>
          <w:rFonts w:asciiTheme="minorHAnsi" w:hAnsiTheme="minorHAnsi"/>
          <w:b/>
        </w:rPr>
        <w:t>c)</w:t>
      </w:r>
      <w:r w:rsidRPr="00C726E1">
        <w:rPr>
          <w:rFonts w:asciiTheme="minorHAnsi" w:hAnsiTheme="minorHAnsi"/>
        </w:rPr>
        <w:tab/>
        <w:t>di assumere nell’ambito del raggruppamento temporaneo / consorzio ordinario / contratto di rete</w:t>
      </w:r>
      <w:r w:rsidRPr="00C726E1">
        <w:rPr>
          <w:rFonts w:asciiTheme="minorHAnsi" w:hAnsiTheme="minorHAnsi"/>
          <w:vertAlign w:val="superscript"/>
        </w:rPr>
        <w:footnoteReference w:id="28"/>
      </w:r>
      <w:r w:rsidRPr="00C726E1">
        <w:rPr>
          <w:rFonts w:asciiTheme="minorHAnsi" w:hAnsiTheme="minorHAnsi"/>
        </w:rPr>
        <w:t xml:space="preserve">   una quota di partecipazione </w:t>
      </w:r>
      <w:proofErr w:type="gramStart"/>
      <w:r w:rsidRPr="00C726E1">
        <w:rPr>
          <w:rFonts w:asciiTheme="minorHAnsi" w:hAnsiTheme="minorHAnsi"/>
        </w:rPr>
        <w:t>del  _</w:t>
      </w:r>
      <w:proofErr w:type="gramEnd"/>
      <w:r w:rsidRPr="00C726E1">
        <w:rPr>
          <w:rFonts w:asciiTheme="minorHAnsi" w:hAnsiTheme="minorHAnsi"/>
        </w:rPr>
        <w:t>____________</w:t>
      </w:r>
      <w:r w:rsidRPr="00C726E1">
        <w:rPr>
          <w:rFonts w:asciiTheme="minorHAnsi" w:hAnsiTheme="minorHAnsi"/>
        </w:rPr>
        <w:tab/>
        <w:t>%;</w:t>
      </w:r>
      <w:r w:rsidRPr="00C726E1">
        <w:rPr>
          <w:rFonts w:asciiTheme="minorHAnsi" w:hAnsiTheme="minorHAnsi"/>
          <w:vertAlign w:val="superscript"/>
        </w:rPr>
        <w:footnoteReference w:id="29"/>
      </w:r>
      <w:r w:rsidRPr="00C726E1">
        <w:rPr>
          <w:rFonts w:asciiTheme="minorHAnsi" w:hAnsiTheme="minorHAnsi"/>
        </w:rPr>
        <w:t xml:space="preserve">  </w:t>
      </w:r>
    </w:p>
    <w:p w14:paraId="1C4EB320" w14:textId="77777777" w:rsidR="009A5394" w:rsidRPr="00C726E1" w:rsidRDefault="009A5394" w:rsidP="009A5394">
      <w:pPr>
        <w:spacing w:before="120"/>
        <w:ind w:left="851" w:hanging="567"/>
        <w:rPr>
          <w:rFonts w:asciiTheme="minorHAnsi" w:hAnsiTheme="minorHAnsi"/>
        </w:rPr>
      </w:pPr>
      <w:r w:rsidRPr="00C726E1">
        <w:rPr>
          <w:rFonts w:asciiTheme="minorHAnsi" w:hAnsiTheme="minorHAnsi"/>
          <w:b/>
        </w:rPr>
        <w:t>d)</w:t>
      </w:r>
      <w:r w:rsidRPr="00C726E1">
        <w:rPr>
          <w:rFonts w:asciiTheme="minorHAnsi" w:hAnsiTheme="minorHAnsi"/>
        </w:rPr>
        <w:tab/>
        <w:t>di dare atto e accettare, senza riserve, che qualunque comunicazione inviata all’operatore economico designato quale capogruppo / mandatario / organo comune, ad uno dei recapiti indicati da quest’ultimo, si deve intendere estesa automaticamente a tutti gli operatori economici mandanti o aderenti al contratto di rete;</w:t>
      </w:r>
    </w:p>
    <w:p w14:paraId="123A8654" w14:textId="77777777" w:rsidR="009A5394" w:rsidRDefault="009A5394" w:rsidP="009A5394">
      <w:pPr>
        <w:spacing w:before="120"/>
        <w:ind w:left="851" w:hanging="567"/>
        <w:rPr>
          <w:rFonts w:asciiTheme="minorHAnsi" w:hAnsiTheme="minorHAnsi"/>
        </w:rPr>
      </w:pPr>
    </w:p>
    <w:p w14:paraId="766C9A61" w14:textId="77777777" w:rsidR="00AF6A13" w:rsidRPr="00C726E1" w:rsidRDefault="00AF6A13" w:rsidP="009A5394">
      <w:pPr>
        <w:spacing w:before="120"/>
        <w:ind w:left="851" w:hanging="567"/>
        <w:rPr>
          <w:rFonts w:asciiTheme="minorHAnsi" w:hAnsiTheme="minorHAnsi"/>
        </w:rPr>
      </w:pPr>
    </w:p>
    <w:p w14:paraId="6A4004BA" w14:textId="77777777" w:rsidR="009A5394" w:rsidRPr="00C726E1" w:rsidRDefault="009A5394" w:rsidP="009A5394">
      <w:pPr>
        <w:tabs>
          <w:tab w:val="left" w:pos="8496"/>
        </w:tabs>
        <w:suppressAutoHyphens/>
        <w:jc w:val="center"/>
        <w:rPr>
          <w:rFonts w:asciiTheme="minorHAnsi" w:hAnsiTheme="minorHAnsi"/>
          <w:b/>
          <w:i/>
          <w:iCs/>
        </w:rPr>
      </w:pPr>
      <w:r w:rsidRPr="00C726E1">
        <w:rPr>
          <w:rFonts w:asciiTheme="minorHAnsi" w:hAnsiTheme="minorHAnsi"/>
          <w:b/>
          <w:i/>
          <w:iCs/>
        </w:rPr>
        <w:t xml:space="preserve"> (solo per consorzi fra società cooperative o tra imprese artigiane ex articolo 65, comma 2, lettera b) e lettera c), oppure consorzi stabili ex articolo 65 comma 2, lettera d), esclusi i consorzi ordinari) </w:t>
      </w:r>
      <w:r w:rsidRPr="00C726E1">
        <w:rPr>
          <w:rFonts w:asciiTheme="minorHAnsi" w:hAnsiTheme="minorHAnsi"/>
          <w:b/>
          <w:i/>
          <w:iCs/>
          <w:vertAlign w:val="superscript"/>
        </w:rPr>
        <w:footnoteReference w:id="30"/>
      </w:r>
      <w:r w:rsidRPr="00C726E1">
        <w:rPr>
          <w:rFonts w:asciiTheme="minorHAnsi" w:hAnsiTheme="minorHAnsi"/>
          <w:b/>
          <w:i/>
          <w:i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18"/>
      </w:tblGrid>
      <w:tr w:rsidR="009A5394" w:rsidRPr="00C726E1" w14:paraId="6232C608" w14:textId="77777777" w:rsidTr="00752E6A">
        <w:tc>
          <w:tcPr>
            <w:tcW w:w="10138" w:type="dxa"/>
            <w:shd w:val="clear" w:color="auto" w:fill="auto"/>
          </w:tcPr>
          <w:p w14:paraId="350246F6" w14:textId="77777777" w:rsidR="009A5394" w:rsidRPr="00C726E1" w:rsidRDefault="009A5394" w:rsidP="00752E6A">
            <w:pPr>
              <w:widowControl w:val="0"/>
              <w:jc w:val="center"/>
              <w:rPr>
                <w:rFonts w:asciiTheme="minorHAnsi" w:hAnsiTheme="minorHAnsi"/>
                <w:b/>
                <w:bCs/>
                <w:spacing w:val="-4"/>
              </w:rPr>
            </w:pPr>
            <w:r w:rsidRPr="00C726E1">
              <w:rPr>
                <w:rFonts w:asciiTheme="minorHAnsi" w:hAnsiTheme="minorHAnsi"/>
                <w:b/>
                <w:bCs/>
                <w:spacing w:val="-4"/>
              </w:rPr>
              <w:t>I. DICHIARAZIONI IN RELAZIONE ALLA PARTECIPAZIONE IN</w:t>
            </w:r>
          </w:p>
          <w:p w14:paraId="33691AB8" w14:textId="77777777" w:rsidR="009A5394" w:rsidRPr="00C726E1" w:rsidRDefault="009A5394" w:rsidP="00752E6A">
            <w:pPr>
              <w:widowControl w:val="0"/>
              <w:jc w:val="center"/>
              <w:rPr>
                <w:rFonts w:asciiTheme="minorHAnsi" w:hAnsiTheme="minorHAnsi"/>
                <w:b/>
                <w:bCs/>
              </w:rPr>
            </w:pPr>
            <w:r w:rsidRPr="00C726E1">
              <w:rPr>
                <w:rFonts w:asciiTheme="minorHAnsi" w:hAnsiTheme="minorHAnsi"/>
                <w:b/>
                <w:bCs/>
              </w:rPr>
              <w:t>CONSORZI FRA SOCIETÀ COOPERATIVE O TRA IMPRESE ARTIGIANE OPPURE CONSORZI STABILI</w:t>
            </w:r>
          </w:p>
        </w:tc>
      </w:tr>
    </w:tbl>
    <w:p w14:paraId="50E3FBCB" w14:textId="77777777" w:rsidR="009A5394" w:rsidRPr="00C726E1" w:rsidRDefault="009A5394" w:rsidP="009A5394">
      <w:pPr>
        <w:tabs>
          <w:tab w:val="left" w:pos="1068"/>
        </w:tabs>
        <w:spacing w:before="120" w:after="120"/>
        <w:ind w:left="284" w:hanging="284"/>
        <w:jc w:val="center"/>
        <w:rPr>
          <w:rFonts w:asciiTheme="minorHAnsi" w:hAnsiTheme="minorHAnsi"/>
          <w:b/>
        </w:rPr>
      </w:pPr>
    </w:p>
    <w:p w14:paraId="553F813F" w14:textId="77777777" w:rsidR="009A5394" w:rsidRPr="00C726E1" w:rsidRDefault="009A5394" w:rsidP="009A5394">
      <w:pPr>
        <w:tabs>
          <w:tab w:val="left" w:pos="1068"/>
        </w:tabs>
        <w:spacing w:before="120" w:after="120"/>
        <w:ind w:left="284" w:hanging="284"/>
        <w:jc w:val="center"/>
        <w:rPr>
          <w:rFonts w:asciiTheme="minorHAnsi" w:hAnsiTheme="minorHAnsi"/>
          <w:b/>
        </w:rPr>
      </w:pPr>
      <w:r w:rsidRPr="00C726E1">
        <w:rPr>
          <w:rFonts w:asciiTheme="minorHAnsi" w:hAnsiTheme="minorHAnsi"/>
          <w:b/>
        </w:rPr>
        <w:t xml:space="preserve">DICHIARA </w:t>
      </w:r>
    </w:p>
    <w:p w14:paraId="004E3A50" w14:textId="77777777" w:rsidR="009A5394" w:rsidRPr="00C726E1" w:rsidRDefault="009A5394" w:rsidP="009A5394">
      <w:pPr>
        <w:spacing w:before="60" w:after="60"/>
        <w:ind w:left="425" w:hanging="425"/>
        <w:rPr>
          <w:rFonts w:asciiTheme="minorHAnsi" w:hAnsiTheme="minorHAnsi"/>
        </w:rPr>
      </w:pPr>
      <w:r w:rsidRPr="00C726E1">
        <w:rPr>
          <w:rFonts w:asciiTheme="minorHAnsi" w:hAnsiTheme="minorHAnsi"/>
        </w:rPr>
        <w:t>di essere costituito in:</w:t>
      </w:r>
    </w:p>
    <w:tbl>
      <w:tblPr>
        <w:tblW w:w="9923" w:type="dxa"/>
        <w:tblInd w:w="250" w:type="dxa"/>
        <w:tblLayout w:type="fixed"/>
        <w:tblLook w:val="00A0" w:firstRow="1" w:lastRow="0" w:firstColumn="1" w:lastColumn="0" w:noHBand="0" w:noVBand="0"/>
      </w:tblPr>
      <w:tblGrid>
        <w:gridCol w:w="442"/>
        <w:gridCol w:w="9481"/>
      </w:tblGrid>
      <w:tr w:rsidR="009A5394" w:rsidRPr="00461E20" w14:paraId="0EF912E9" w14:textId="77777777" w:rsidTr="00461E20">
        <w:tc>
          <w:tcPr>
            <w:tcW w:w="442" w:type="dxa"/>
            <w:vAlign w:val="center"/>
          </w:tcPr>
          <w:p w14:paraId="541FBC2B" w14:textId="062D6527" w:rsidR="009A5394" w:rsidRPr="00C726E1" w:rsidRDefault="00AF6A13" w:rsidP="00461E20">
            <w:pPr>
              <w:spacing w:before="60" w:after="60"/>
              <w:ind w:left="0" w:right="-590"/>
              <w:rPr>
                <w:rFonts w:asciiTheme="minorHAnsi" w:hAnsiTheme="minorHAnsi"/>
              </w:rPr>
            </w:pPr>
            <w:r w:rsidRPr="00461E20">
              <w:rPr>
                <w:rFonts w:asciiTheme="minorHAnsi" w:hAnsiTheme="minorHAnsi"/>
                <w:noProof/>
              </w:rPr>
              <mc:AlternateContent>
                <mc:Choice Requires="wpg">
                  <w:drawing>
                    <wp:inline distT="0" distB="0" distL="0" distR="0" wp14:anchorId="168E3501" wp14:editId="689424CD">
                      <wp:extent cx="135890" cy="135890"/>
                      <wp:effectExtent l="0" t="0" r="0" b="0"/>
                      <wp:docPr id="1408378212"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1642766158"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2D3C7410"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" filled="f" strokecolor="#000006" strokeweight=".25397mm">
                        <v:path arrowok="t"/>
                      </v:rect>
                      <w10:anchorlock/>
                    </v:group>
                  </w:pict>
                </mc:Fallback>
              </mc:AlternateContent>
            </w:r>
          </w:p>
        </w:tc>
        <w:tc>
          <w:tcPr>
            <w:tcW w:w="9481" w:type="dxa"/>
            <w:shd w:val="clear" w:color="auto" w:fill="auto"/>
          </w:tcPr>
          <w:p w14:paraId="6082A4CC" w14:textId="38219514" w:rsidR="009A5394" w:rsidRPr="00C726E1" w:rsidRDefault="009A5394" w:rsidP="00461E20">
            <w:pPr>
              <w:spacing w:before="60" w:after="60"/>
              <w:ind w:left="0" w:right="-590"/>
              <w:rPr>
                <w:rFonts w:asciiTheme="minorHAnsi" w:hAnsiTheme="minorHAnsi"/>
              </w:rPr>
            </w:pPr>
            <w:r w:rsidRPr="00C726E1">
              <w:rPr>
                <w:rFonts w:asciiTheme="minorHAnsi" w:hAnsiTheme="minorHAnsi"/>
              </w:rPr>
              <w:t>- consorzio tra società cooperative (</w:t>
            </w:r>
            <w:r w:rsidRPr="00461E20">
              <w:rPr>
                <w:rFonts w:asciiTheme="minorHAnsi" w:hAnsiTheme="minorHAnsi"/>
              </w:rPr>
              <w:t xml:space="preserve">art. 65 comma 2, lett. b), </w:t>
            </w:r>
            <w:r w:rsidR="00D44310">
              <w:rPr>
                <w:rFonts w:asciiTheme="minorHAnsi" w:hAnsiTheme="minorHAnsi"/>
              </w:rPr>
              <w:t>d</w:t>
            </w:r>
            <w:r w:rsidRPr="00461E20">
              <w:rPr>
                <w:rFonts w:asciiTheme="minorHAnsi" w:hAnsiTheme="minorHAnsi"/>
              </w:rPr>
              <w:t>.</w:t>
            </w:r>
            <w:r w:rsidR="00D44310">
              <w:rPr>
                <w:rFonts w:asciiTheme="minorHAnsi" w:hAnsiTheme="minorHAnsi"/>
              </w:rPr>
              <w:t>l</w:t>
            </w:r>
            <w:r w:rsidRPr="00461E20">
              <w:rPr>
                <w:rFonts w:asciiTheme="minorHAnsi" w:hAnsiTheme="minorHAnsi"/>
              </w:rPr>
              <w:t>gs. 36/2023)</w:t>
            </w:r>
          </w:p>
        </w:tc>
      </w:tr>
      <w:tr w:rsidR="00AF6A13" w:rsidRPr="00C726E1" w14:paraId="44B456A5" w14:textId="77777777" w:rsidTr="00461E20">
        <w:tc>
          <w:tcPr>
            <w:tcW w:w="442" w:type="dxa"/>
            <w:vAlign w:val="center"/>
          </w:tcPr>
          <w:p w14:paraId="04571E3C" w14:textId="30A4080D" w:rsidR="00AF6A13" w:rsidRPr="00C726E1" w:rsidRDefault="00AF6A13" w:rsidP="00461E20">
            <w:pPr>
              <w:spacing w:before="60" w:after="60"/>
              <w:ind w:left="0" w:right="-590"/>
              <w:rPr>
                <w:rFonts w:asciiTheme="minorHAnsi" w:hAnsiTheme="minorHAnsi"/>
              </w:rPr>
            </w:pPr>
            <w:r w:rsidRPr="001D37D8">
              <w:rPr>
                <w:noProof/>
                <w:position w:val="-3"/>
              </w:rPr>
              <mc:AlternateContent>
                <mc:Choice Requires="wpg">
                  <w:drawing>
                    <wp:inline distT="0" distB="0" distL="0" distR="0" wp14:anchorId="1FD5B47D" wp14:editId="6479EA1D">
                      <wp:extent cx="135890" cy="135890"/>
                      <wp:effectExtent l="0" t="0" r="0" b="0"/>
                      <wp:docPr id="2032878607"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1352572177"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03DA863D"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" filled="f" strokecolor="#000006" strokeweight=".25397mm">
                        <v:path arrowok="t"/>
                      </v:rect>
                      <w10:anchorlock/>
                    </v:group>
                  </w:pict>
                </mc:Fallback>
              </mc:AlternateContent>
            </w:r>
          </w:p>
        </w:tc>
        <w:tc>
          <w:tcPr>
            <w:tcW w:w="9481" w:type="dxa"/>
            <w:shd w:val="clear" w:color="auto" w:fill="auto"/>
          </w:tcPr>
          <w:p w14:paraId="1D2F9002" w14:textId="601F71E1" w:rsidR="00AF6A13" w:rsidRPr="00C726E1" w:rsidRDefault="00AF6A13" w:rsidP="00AF6A13">
            <w:pPr>
              <w:widowControl w:val="0"/>
              <w:overflowPunct w:val="0"/>
              <w:autoSpaceDE w:val="0"/>
              <w:autoSpaceDN w:val="0"/>
              <w:adjustRightInd w:val="0"/>
              <w:spacing w:beforeLines="20" w:before="48" w:afterLines="20" w:after="48"/>
              <w:rPr>
                <w:rFonts w:asciiTheme="minorHAnsi" w:hAnsiTheme="minorHAnsi"/>
              </w:rPr>
            </w:pPr>
            <w:r w:rsidRPr="00C726E1">
              <w:rPr>
                <w:rFonts w:asciiTheme="minorHAnsi" w:hAnsiTheme="minorHAnsi"/>
                <w:spacing w:val="-4"/>
              </w:rPr>
              <w:t xml:space="preserve">- consorzio tra imprese artigiane (art. 65 comma 2, lett. c), </w:t>
            </w:r>
            <w:r w:rsidR="00D44310">
              <w:rPr>
                <w:rFonts w:asciiTheme="minorHAnsi" w:hAnsiTheme="minorHAnsi"/>
                <w:spacing w:val="-4"/>
              </w:rPr>
              <w:t>d.l</w:t>
            </w:r>
            <w:r w:rsidRPr="00C726E1">
              <w:rPr>
                <w:rFonts w:asciiTheme="minorHAnsi" w:hAnsiTheme="minorHAnsi"/>
                <w:spacing w:val="-4"/>
              </w:rPr>
              <w:t>gs. 36/2023)</w:t>
            </w:r>
          </w:p>
        </w:tc>
      </w:tr>
      <w:tr w:rsidR="00AF6A13" w:rsidRPr="00461E20" w14:paraId="32DA5E0E" w14:textId="77777777" w:rsidTr="00461E20">
        <w:tc>
          <w:tcPr>
            <w:tcW w:w="442" w:type="dxa"/>
            <w:vAlign w:val="center"/>
          </w:tcPr>
          <w:p w14:paraId="556CE171" w14:textId="79CDF235" w:rsidR="00AF6A13" w:rsidRPr="00C726E1" w:rsidRDefault="00AF6A13" w:rsidP="00461E20">
            <w:pPr>
              <w:spacing w:before="60" w:after="60"/>
              <w:ind w:left="0" w:right="-590"/>
              <w:rPr>
                <w:rFonts w:asciiTheme="minorHAnsi" w:hAnsiTheme="minorHAnsi"/>
              </w:rPr>
            </w:pPr>
            <w:r w:rsidRPr="00461E20">
              <w:rPr>
                <w:rFonts w:asciiTheme="minorHAnsi" w:hAnsiTheme="minorHAnsi"/>
                <w:noProof/>
              </w:rPr>
              <mc:AlternateContent>
                <mc:Choice Requires="wpg">
                  <w:drawing>
                    <wp:inline distT="0" distB="0" distL="0" distR="0" wp14:anchorId="6CD1D0E4" wp14:editId="48479B8F">
                      <wp:extent cx="135890" cy="135890"/>
                      <wp:effectExtent l="0" t="0" r="0" b="0"/>
                      <wp:docPr id="461022650"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814892178"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7B1BA439"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" filled="f" strokecolor="#000006" strokeweight=".25397mm">
                        <v:path arrowok="t"/>
                      </v:rect>
                      <w10:anchorlock/>
                    </v:group>
                  </w:pict>
                </mc:Fallback>
              </mc:AlternateContent>
            </w:r>
          </w:p>
        </w:tc>
        <w:tc>
          <w:tcPr>
            <w:tcW w:w="9481" w:type="dxa"/>
            <w:shd w:val="clear" w:color="auto" w:fill="auto"/>
          </w:tcPr>
          <w:p w14:paraId="4D117C4C" w14:textId="019ABF76" w:rsidR="00AF6A13" w:rsidRPr="00C726E1" w:rsidRDefault="00AF6A13" w:rsidP="00461E20">
            <w:pPr>
              <w:spacing w:before="60" w:after="60"/>
              <w:ind w:left="0" w:right="-590"/>
              <w:rPr>
                <w:rFonts w:asciiTheme="minorHAnsi" w:hAnsiTheme="minorHAnsi"/>
              </w:rPr>
            </w:pPr>
            <w:r w:rsidRPr="00C726E1">
              <w:rPr>
                <w:rFonts w:asciiTheme="minorHAnsi" w:hAnsiTheme="minorHAnsi"/>
              </w:rPr>
              <w:t xml:space="preserve">- consorzio stabile (art. 65 comma 2, lett. d), </w:t>
            </w:r>
            <w:r w:rsidR="00D44310">
              <w:rPr>
                <w:rFonts w:asciiTheme="minorHAnsi" w:hAnsiTheme="minorHAnsi"/>
              </w:rPr>
              <w:t>d.l</w:t>
            </w:r>
            <w:r w:rsidRPr="00C726E1">
              <w:rPr>
                <w:rFonts w:asciiTheme="minorHAnsi" w:hAnsiTheme="minorHAnsi"/>
              </w:rPr>
              <w:t>gs. 36/2023)</w:t>
            </w:r>
          </w:p>
        </w:tc>
      </w:tr>
      <w:tr w:rsidR="00461E20" w:rsidRPr="00461E20" w14:paraId="35136E34" w14:textId="77777777" w:rsidTr="00461E20">
        <w:tc>
          <w:tcPr>
            <w:tcW w:w="442" w:type="dxa"/>
            <w:vAlign w:val="center"/>
          </w:tcPr>
          <w:p w14:paraId="61CF4851" w14:textId="77777777" w:rsidR="00461E20" w:rsidRPr="00461E20" w:rsidRDefault="00461E20" w:rsidP="00461E20">
            <w:pPr>
              <w:spacing w:before="60" w:after="60"/>
              <w:ind w:left="0" w:right="-590"/>
              <w:rPr>
                <w:rFonts w:asciiTheme="minorHAnsi" w:hAnsiTheme="minorHAnsi"/>
              </w:rPr>
            </w:pPr>
          </w:p>
        </w:tc>
        <w:tc>
          <w:tcPr>
            <w:tcW w:w="9481" w:type="dxa"/>
            <w:shd w:val="clear" w:color="auto" w:fill="auto"/>
          </w:tcPr>
          <w:p w14:paraId="68162843" w14:textId="77777777" w:rsidR="00461E20" w:rsidRPr="00C726E1" w:rsidRDefault="00461E20" w:rsidP="00461E20">
            <w:pPr>
              <w:spacing w:before="60" w:after="60"/>
              <w:ind w:left="0" w:right="-590"/>
              <w:rPr>
                <w:rFonts w:asciiTheme="minorHAnsi" w:hAnsiTheme="minorHAnsi"/>
              </w:rPr>
            </w:pPr>
          </w:p>
        </w:tc>
      </w:tr>
    </w:tbl>
    <w:p w14:paraId="7E570EE2" w14:textId="603A7D62" w:rsidR="009A5394" w:rsidRPr="00C726E1" w:rsidRDefault="009A5394" w:rsidP="009A5394">
      <w:pPr>
        <w:rPr>
          <w:rFonts w:asciiTheme="minorHAnsi" w:hAnsiTheme="minorHAnsi"/>
        </w:rPr>
      </w:pPr>
      <w:r w:rsidRPr="00C726E1">
        <w:rPr>
          <w:rFonts w:asciiTheme="minorHAnsi" w:hAnsiTheme="minorHAnsi"/>
        </w:rPr>
        <w:t xml:space="preserve">e che, ai sensi dell’articolo 67 del </w:t>
      </w:r>
      <w:r w:rsidR="00D44310">
        <w:rPr>
          <w:rFonts w:asciiTheme="minorHAnsi" w:hAnsiTheme="minorHAnsi"/>
        </w:rPr>
        <w:t>d.l</w:t>
      </w:r>
      <w:r w:rsidRPr="00C726E1">
        <w:rPr>
          <w:rFonts w:asciiTheme="minorHAnsi" w:hAnsiTheme="minorHAnsi"/>
        </w:rPr>
        <w:t>gs. 36/2023, questo consorzio presenta offerta:</w:t>
      </w:r>
      <w:r w:rsidRPr="00C726E1">
        <w:rPr>
          <w:rFonts w:asciiTheme="minorHAnsi" w:hAnsiTheme="minorHAnsi"/>
          <w:vertAlign w:val="superscript"/>
        </w:rPr>
        <w:t xml:space="preserve"> </w:t>
      </w:r>
      <w:r w:rsidRPr="00C726E1">
        <w:rPr>
          <w:rFonts w:asciiTheme="minorHAnsi" w:hAnsiTheme="minorHAnsi"/>
          <w:vertAlign w:val="superscript"/>
        </w:rPr>
        <w:footnoteReference w:id="31"/>
      </w:r>
    </w:p>
    <w:tbl>
      <w:tblPr>
        <w:tblW w:w="4887"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84"/>
        <w:gridCol w:w="438"/>
        <w:gridCol w:w="527"/>
        <w:gridCol w:w="3526"/>
        <w:gridCol w:w="2229"/>
        <w:gridCol w:w="2397"/>
      </w:tblGrid>
      <w:tr w:rsidR="00AF6A13" w:rsidRPr="00C726E1" w14:paraId="2469279D" w14:textId="77777777" w:rsidTr="00AF6A13">
        <w:tc>
          <w:tcPr>
            <w:tcW w:w="349" w:type="pct"/>
            <w:tcBorders>
              <w:top w:val="nil"/>
              <w:left w:val="nil"/>
              <w:bottom w:val="nil"/>
              <w:right w:val="nil"/>
            </w:tcBorders>
          </w:tcPr>
          <w:p w14:paraId="6CE2DF19" w14:textId="24DFFA65" w:rsidR="00AF6A13" w:rsidRPr="00C726E1" w:rsidRDefault="00AF6A13" w:rsidP="00AF6A13">
            <w:pPr>
              <w:spacing w:before="40" w:after="40"/>
              <w:rPr>
                <w:rFonts w:asciiTheme="minorHAnsi" w:hAnsiTheme="minorHAnsi"/>
              </w:rPr>
            </w:pPr>
            <w:r w:rsidRPr="005C4794">
              <w:rPr>
                <w:noProof/>
                <w:position w:val="-3"/>
              </w:rPr>
              <mc:AlternateContent>
                <mc:Choice Requires="wpg">
                  <w:drawing>
                    <wp:inline distT="0" distB="0" distL="0" distR="0" wp14:anchorId="3F95BAC0" wp14:editId="6E2A2B38">
                      <wp:extent cx="135890" cy="135890"/>
                      <wp:effectExtent l="0" t="0" r="0" b="0"/>
                      <wp:docPr id="1076712530"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394397748"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70D80D7B"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" filled="f" strokecolor="#000006" strokeweight=".25397mm">
                        <v:path arrowok="t"/>
                      </v:rect>
                      <w10:anchorlock/>
                    </v:group>
                  </w:pict>
                </mc:Fallback>
              </mc:AlternateContent>
            </w:r>
          </w:p>
        </w:tc>
        <w:tc>
          <w:tcPr>
            <w:tcW w:w="223" w:type="pct"/>
            <w:tcBorders>
              <w:top w:val="nil"/>
              <w:left w:val="nil"/>
              <w:bottom w:val="nil"/>
              <w:right w:val="nil"/>
            </w:tcBorders>
            <w:tcMar>
              <w:left w:w="28" w:type="dxa"/>
              <w:right w:w="28" w:type="dxa"/>
            </w:tcMar>
          </w:tcPr>
          <w:p w14:paraId="5695AA9B" w14:textId="77777777" w:rsidR="00AF6A13" w:rsidRPr="00C726E1" w:rsidRDefault="00AF6A13" w:rsidP="00AF6A13">
            <w:pPr>
              <w:spacing w:before="40" w:after="40"/>
              <w:rPr>
                <w:rFonts w:asciiTheme="minorHAnsi" w:hAnsiTheme="minorHAnsi"/>
              </w:rPr>
            </w:pPr>
            <w:r w:rsidRPr="00C726E1">
              <w:rPr>
                <w:rFonts w:asciiTheme="minorHAnsi" w:hAnsiTheme="minorHAnsi"/>
              </w:rPr>
              <w:t>a)</w:t>
            </w:r>
          </w:p>
        </w:tc>
        <w:tc>
          <w:tcPr>
            <w:tcW w:w="4428" w:type="pct"/>
            <w:gridSpan w:val="4"/>
            <w:tcBorders>
              <w:top w:val="nil"/>
              <w:left w:val="nil"/>
              <w:bottom w:val="nil"/>
              <w:right w:val="nil"/>
            </w:tcBorders>
          </w:tcPr>
          <w:p w14:paraId="46BEE522" w14:textId="77777777" w:rsidR="00AF6A13" w:rsidRPr="00C726E1" w:rsidRDefault="00AF6A13" w:rsidP="00AF6A13">
            <w:pPr>
              <w:spacing w:before="20" w:after="20"/>
              <w:ind w:left="110" w:hanging="110"/>
              <w:rPr>
                <w:rFonts w:asciiTheme="minorHAnsi" w:hAnsiTheme="minorHAnsi"/>
              </w:rPr>
            </w:pPr>
            <w:r w:rsidRPr="00C726E1">
              <w:rPr>
                <w:rFonts w:asciiTheme="minorHAnsi" w:hAnsiTheme="minorHAnsi"/>
              </w:rPr>
              <w:t>-</w:t>
            </w:r>
            <w:r w:rsidRPr="00C726E1">
              <w:rPr>
                <w:rFonts w:asciiTheme="minorHAnsi" w:hAnsiTheme="minorHAnsi"/>
              </w:rPr>
              <w:tab/>
              <w:t>in proprio con la propria organizzazione consortile e non per conto dei consorziati;</w:t>
            </w:r>
          </w:p>
        </w:tc>
      </w:tr>
      <w:tr w:rsidR="00AF6A13" w:rsidRPr="00C726E1" w14:paraId="45046379" w14:textId="77777777" w:rsidTr="00AF6A13">
        <w:tc>
          <w:tcPr>
            <w:tcW w:w="349" w:type="pct"/>
            <w:tcBorders>
              <w:top w:val="nil"/>
              <w:left w:val="nil"/>
              <w:bottom w:val="nil"/>
              <w:right w:val="nil"/>
            </w:tcBorders>
          </w:tcPr>
          <w:p w14:paraId="712178D7" w14:textId="50D9CECD" w:rsidR="00AF6A13" w:rsidRPr="00C726E1" w:rsidRDefault="00AF6A13" w:rsidP="00AF6A13">
            <w:pPr>
              <w:spacing w:before="40" w:after="40"/>
              <w:rPr>
                <w:rFonts w:asciiTheme="minorHAnsi" w:hAnsiTheme="minorHAnsi"/>
              </w:rPr>
            </w:pPr>
            <w:r w:rsidRPr="005C4794">
              <w:rPr>
                <w:noProof/>
                <w:position w:val="-3"/>
              </w:rPr>
              <w:lastRenderedPageBreak/>
              <mc:AlternateContent>
                <mc:Choice Requires="wpg">
                  <w:drawing>
                    <wp:inline distT="0" distB="0" distL="0" distR="0" wp14:anchorId="4EDF6A2F" wp14:editId="6BF97380">
                      <wp:extent cx="135890" cy="135890"/>
                      <wp:effectExtent l="0" t="0" r="0" b="0"/>
                      <wp:docPr id="1007834797"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1916508403"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6871531D"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" filled="f" strokecolor="#000006" strokeweight=".25397mm">
                        <v:path arrowok="t"/>
                      </v:rect>
                      <w10:anchorlock/>
                    </v:group>
                  </w:pict>
                </mc:Fallback>
              </mc:AlternateContent>
            </w:r>
          </w:p>
        </w:tc>
        <w:tc>
          <w:tcPr>
            <w:tcW w:w="223" w:type="pct"/>
            <w:tcBorders>
              <w:top w:val="nil"/>
              <w:left w:val="nil"/>
              <w:bottom w:val="nil"/>
              <w:right w:val="nil"/>
            </w:tcBorders>
            <w:tcMar>
              <w:left w:w="28" w:type="dxa"/>
              <w:right w:w="28" w:type="dxa"/>
            </w:tcMar>
          </w:tcPr>
          <w:p w14:paraId="2C25C2E6" w14:textId="77777777" w:rsidR="00AF6A13" w:rsidRPr="00C726E1" w:rsidRDefault="00AF6A13" w:rsidP="00AF6A13">
            <w:pPr>
              <w:spacing w:before="40" w:after="40"/>
              <w:rPr>
                <w:rFonts w:asciiTheme="minorHAnsi" w:hAnsiTheme="minorHAnsi"/>
              </w:rPr>
            </w:pPr>
            <w:r w:rsidRPr="00C726E1">
              <w:rPr>
                <w:rFonts w:asciiTheme="minorHAnsi" w:hAnsiTheme="minorHAnsi"/>
              </w:rPr>
              <w:t>b)</w:t>
            </w:r>
          </w:p>
        </w:tc>
        <w:tc>
          <w:tcPr>
            <w:tcW w:w="4428" w:type="pct"/>
            <w:gridSpan w:val="4"/>
            <w:tcBorders>
              <w:top w:val="nil"/>
              <w:left w:val="nil"/>
              <w:bottom w:val="nil"/>
              <w:right w:val="nil"/>
            </w:tcBorders>
          </w:tcPr>
          <w:p w14:paraId="37948F78" w14:textId="77777777" w:rsidR="00AF6A13" w:rsidRDefault="00AF6A13" w:rsidP="00AF6A13">
            <w:pPr>
              <w:spacing w:before="20" w:after="20"/>
              <w:ind w:left="110" w:hanging="110"/>
              <w:rPr>
                <w:rFonts w:asciiTheme="minorHAnsi" w:hAnsiTheme="minorHAnsi"/>
                <w:spacing w:val="-2"/>
              </w:rPr>
            </w:pPr>
            <w:r w:rsidRPr="00C726E1">
              <w:rPr>
                <w:rFonts w:asciiTheme="minorHAnsi" w:hAnsiTheme="minorHAnsi"/>
                <w:spacing w:val="-2"/>
              </w:rPr>
              <w:t>-</w:t>
            </w:r>
            <w:r w:rsidRPr="00C726E1">
              <w:rPr>
                <w:rFonts w:asciiTheme="minorHAnsi" w:hAnsiTheme="minorHAnsi"/>
                <w:spacing w:val="-2"/>
              </w:rPr>
              <w:tab/>
              <w:t xml:space="preserve">per conto del/i sottoelencato/i operatore/i economico/i consorziato/i, del/i quale/i sono allegate apposite dichiarazioni secondo il Modello Allegato A, attestanti il possesso dei requisiti di ordine generale richiesti dall’avviso: </w:t>
            </w:r>
          </w:p>
          <w:p w14:paraId="090C942F" w14:textId="77777777" w:rsidR="00461E20" w:rsidRDefault="00461E20" w:rsidP="00AF6A13">
            <w:pPr>
              <w:spacing w:before="20" w:after="20"/>
              <w:ind w:left="110" w:hanging="110"/>
              <w:rPr>
                <w:rFonts w:asciiTheme="minorHAnsi" w:hAnsiTheme="minorHAnsi"/>
                <w:spacing w:val="-2"/>
              </w:rPr>
            </w:pPr>
          </w:p>
          <w:p w14:paraId="3FB2AF85" w14:textId="77777777" w:rsidR="00461E20" w:rsidRPr="00C726E1" w:rsidRDefault="00461E20" w:rsidP="00AF6A13">
            <w:pPr>
              <w:spacing w:before="20" w:after="20"/>
              <w:ind w:left="110" w:hanging="110"/>
              <w:rPr>
                <w:rFonts w:asciiTheme="minorHAnsi" w:hAnsiTheme="minorHAnsi"/>
                <w:spacing w:val="-2"/>
              </w:rPr>
            </w:pPr>
          </w:p>
        </w:tc>
      </w:tr>
      <w:tr w:rsidR="009A5394" w:rsidRPr="00C726E1" w14:paraId="76DCBBA6" w14:textId="77777777" w:rsidTr="00AF6A13">
        <w:trPr>
          <w:gridBefore w:val="2"/>
          <w:wBefore w:w="572" w:type="pct"/>
        </w:trPr>
        <w:tc>
          <w:tcPr>
            <w:tcW w:w="269" w:type="pct"/>
            <w:tcBorders>
              <w:bottom w:val="single" w:sz="4" w:space="0" w:color="auto"/>
              <w:right w:val="dotted" w:sz="4" w:space="0" w:color="auto"/>
            </w:tcBorders>
          </w:tcPr>
          <w:p w14:paraId="5468F0D9" w14:textId="77777777" w:rsidR="009A5394" w:rsidRPr="00C726E1" w:rsidRDefault="009A5394" w:rsidP="00752E6A">
            <w:pPr>
              <w:pBdr>
                <w:bar w:val="dotted" w:sz="4" w:color="auto"/>
              </w:pBdr>
              <w:spacing w:before="40" w:after="40"/>
              <w:jc w:val="center"/>
              <w:rPr>
                <w:rFonts w:asciiTheme="minorHAnsi" w:hAnsiTheme="minorHAnsi"/>
                <w:i/>
              </w:rPr>
            </w:pPr>
          </w:p>
        </w:tc>
        <w:tc>
          <w:tcPr>
            <w:tcW w:w="1799" w:type="pct"/>
            <w:tcBorders>
              <w:left w:val="dotted" w:sz="4" w:space="0" w:color="auto"/>
              <w:bottom w:val="single" w:sz="4" w:space="0" w:color="auto"/>
              <w:right w:val="dotted" w:sz="4" w:space="0" w:color="auto"/>
            </w:tcBorders>
          </w:tcPr>
          <w:p w14:paraId="58EC9124" w14:textId="77777777" w:rsidR="009A5394" w:rsidRPr="00C726E1" w:rsidRDefault="009A5394" w:rsidP="00752E6A">
            <w:pPr>
              <w:pBdr>
                <w:bar w:val="dotted" w:sz="4" w:color="auto"/>
              </w:pBdr>
              <w:spacing w:before="40" w:after="40"/>
              <w:jc w:val="center"/>
              <w:rPr>
                <w:rFonts w:asciiTheme="minorHAnsi" w:hAnsiTheme="minorHAnsi"/>
                <w:i/>
              </w:rPr>
            </w:pPr>
            <w:r w:rsidRPr="00C726E1">
              <w:rPr>
                <w:rFonts w:asciiTheme="minorHAnsi" w:hAnsiTheme="minorHAnsi"/>
                <w:i/>
              </w:rPr>
              <w:t>Ragione sociale del consorziato</w:t>
            </w:r>
          </w:p>
        </w:tc>
        <w:tc>
          <w:tcPr>
            <w:tcW w:w="1137" w:type="pct"/>
            <w:tcBorders>
              <w:left w:val="dotted" w:sz="4" w:space="0" w:color="auto"/>
              <w:bottom w:val="single" w:sz="4" w:space="0" w:color="auto"/>
              <w:right w:val="dotted" w:sz="4" w:space="0" w:color="auto"/>
            </w:tcBorders>
          </w:tcPr>
          <w:p w14:paraId="068909E4" w14:textId="77777777" w:rsidR="009A5394" w:rsidRPr="00C726E1" w:rsidRDefault="009A5394" w:rsidP="00752E6A">
            <w:pPr>
              <w:pBdr>
                <w:bar w:val="dotted" w:sz="4" w:color="auto"/>
              </w:pBdr>
              <w:spacing w:before="40" w:after="40"/>
              <w:jc w:val="center"/>
              <w:rPr>
                <w:rFonts w:asciiTheme="minorHAnsi" w:hAnsiTheme="minorHAnsi"/>
                <w:i/>
              </w:rPr>
            </w:pPr>
            <w:r w:rsidRPr="00C726E1">
              <w:rPr>
                <w:rFonts w:asciiTheme="minorHAnsi" w:hAnsiTheme="minorHAnsi"/>
                <w:i/>
              </w:rPr>
              <w:t>Sede</w:t>
            </w:r>
          </w:p>
        </w:tc>
        <w:tc>
          <w:tcPr>
            <w:tcW w:w="1223" w:type="pct"/>
            <w:tcBorders>
              <w:left w:val="dotted" w:sz="4" w:space="0" w:color="auto"/>
              <w:bottom w:val="single" w:sz="4" w:space="0" w:color="auto"/>
            </w:tcBorders>
          </w:tcPr>
          <w:p w14:paraId="524D3450" w14:textId="77777777" w:rsidR="009A5394" w:rsidRPr="00C726E1" w:rsidRDefault="009A5394" w:rsidP="00752E6A">
            <w:pPr>
              <w:pBdr>
                <w:bar w:val="dotted" w:sz="4" w:color="auto"/>
              </w:pBdr>
              <w:spacing w:before="40" w:after="40"/>
              <w:jc w:val="center"/>
              <w:rPr>
                <w:rFonts w:asciiTheme="minorHAnsi" w:hAnsiTheme="minorHAnsi"/>
                <w:i/>
              </w:rPr>
            </w:pPr>
            <w:r w:rsidRPr="00C726E1">
              <w:rPr>
                <w:rFonts w:asciiTheme="minorHAnsi" w:hAnsiTheme="minorHAnsi"/>
                <w:i/>
              </w:rPr>
              <w:t>Codice fiscale</w:t>
            </w:r>
          </w:p>
        </w:tc>
      </w:tr>
      <w:tr w:rsidR="009A5394" w:rsidRPr="00C726E1" w14:paraId="04F73DEE" w14:textId="77777777" w:rsidTr="00AF6A13">
        <w:trPr>
          <w:gridBefore w:val="2"/>
          <w:wBefore w:w="572" w:type="pct"/>
        </w:trPr>
        <w:tc>
          <w:tcPr>
            <w:tcW w:w="269" w:type="pct"/>
            <w:tcBorders>
              <w:bottom w:val="dotted" w:sz="4" w:space="0" w:color="auto"/>
              <w:right w:val="dotted" w:sz="4" w:space="0" w:color="auto"/>
            </w:tcBorders>
          </w:tcPr>
          <w:p w14:paraId="0D17C04D" w14:textId="77777777" w:rsidR="009A5394" w:rsidRPr="00C726E1" w:rsidRDefault="009A5394" w:rsidP="00752E6A">
            <w:pPr>
              <w:spacing w:before="40" w:after="40"/>
              <w:jc w:val="center"/>
              <w:rPr>
                <w:rFonts w:asciiTheme="minorHAnsi" w:hAnsiTheme="minorHAnsi"/>
              </w:rPr>
            </w:pPr>
            <w:r w:rsidRPr="00C726E1">
              <w:rPr>
                <w:rFonts w:asciiTheme="minorHAnsi" w:hAnsiTheme="minorHAnsi"/>
              </w:rPr>
              <w:t>1</w:t>
            </w:r>
          </w:p>
        </w:tc>
        <w:tc>
          <w:tcPr>
            <w:tcW w:w="1799" w:type="pct"/>
            <w:tcBorders>
              <w:left w:val="dotted" w:sz="4" w:space="0" w:color="auto"/>
              <w:bottom w:val="dotted" w:sz="4" w:space="0" w:color="auto"/>
              <w:right w:val="dotted" w:sz="4" w:space="0" w:color="auto"/>
            </w:tcBorders>
          </w:tcPr>
          <w:p w14:paraId="6338FA26" w14:textId="77777777" w:rsidR="009A5394" w:rsidRPr="00C726E1" w:rsidRDefault="009A5394" w:rsidP="00752E6A">
            <w:pPr>
              <w:spacing w:before="40" w:after="40"/>
              <w:rPr>
                <w:rFonts w:asciiTheme="minorHAnsi" w:hAnsiTheme="minorHAnsi"/>
              </w:rPr>
            </w:pPr>
          </w:p>
        </w:tc>
        <w:tc>
          <w:tcPr>
            <w:tcW w:w="1137" w:type="pct"/>
            <w:tcBorders>
              <w:left w:val="dotted" w:sz="4" w:space="0" w:color="auto"/>
              <w:bottom w:val="dotted" w:sz="4" w:space="0" w:color="auto"/>
              <w:right w:val="dotted" w:sz="4" w:space="0" w:color="auto"/>
            </w:tcBorders>
          </w:tcPr>
          <w:p w14:paraId="1BE17C24" w14:textId="77777777" w:rsidR="009A5394" w:rsidRPr="00C726E1" w:rsidRDefault="009A5394" w:rsidP="00752E6A">
            <w:pPr>
              <w:spacing w:before="40" w:after="40"/>
              <w:rPr>
                <w:rFonts w:asciiTheme="minorHAnsi" w:hAnsiTheme="minorHAnsi"/>
              </w:rPr>
            </w:pPr>
          </w:p>
        </w:tc>
        <w:tc>
          <w:tcPr>
            <w:tcW w:w="1223" w:type="pct"/>
            <w:tcBorders>
              <w:left w:val="dotted" w:sz="4" w:space="0" w:color="auto"/>
              <w:bottom w:val="dotted" w:sz="4" w:space="0" w:color="auto"/>
            </w:tcBorders>
          </w:tcPr>
          <w:p w14:paraId="34643FFB" w14:textId="77777777" w:rsidR="009A5394" w:rsidRPr="00C726E1" w:rsidRDefault="009A5394" w:rsidP="00752E6A">
            <w:pPr>
              <w:spacing w:before="40" w:after="40"/>
              <w:jc w:val="center"/>
              <w:rPr>
                <w:rFonts w:asciiTheme="minorHAnsi" w:hAnsiTheme="minorHAnsi"/>
              </w:rPr>
            </w:pPr>
          </w:p>
        </w:tc>
      </w:tr>
      <w:tr w:rsidR="009A5394" w:rsidRPr="00C726E1" w14:paraId="44BEB2A5" w14:textId="77777777" w:rsidTr="00AF6A13">
        <w:trPr>
          <w:gridBefore w:val="2"/>
          <w:wBefore w:w="572" w:type="pct"/>
        </w:trPr>
        <w:tc>
          <w:tcPr>
            <w:tcW w:w="269" w:type="pct"/>
            <w:tcBorders>
              <w:top w:val="dotted" w:sz="4" w:space="0" w:color="auto"/>
              <w:bottom w:val="dotted" w:sz="4" w:space="0" w:color="auto"/>
              <w:right w:val="dotted" w:sz="4" w:space="0" w:color="auto"/>
            </w:tcBorders>
          </w:tcPr>
          <w:p w14:paraId="1C0F7A5A" w14:textId="77777777" w:rsidR="009A5394" w:rsidRPr="00C726E1" w:rsidRDefault="009A5394" w:rsidP="00752E6A">
            <w:pPr>
              <w:spacing w:before="40" w:after="40"/>
              <w:jc w:val="center"/>
              <w:rPr>
                <w:rFonts w:asciiTheme="minorHAnsi" w:hAnsiTheme="minorHAnsi"/>
              </w:rPr>
            </w:pPr>
            <w:r w:rsidRPr="00C726E1">
              <w:rPr>
                <w:rFonts w:asciiTheme="minorHAnsi" w:hAnsiTheme="minorHAnsi"/>
              </w:rPr>
              <w:t>2</w:t>
            </w:r>
          </w:p>
        </w:tc>
        <w:tc>
          <w:tcPr>
            <w:tcW w:w="1799" w:type="pct"/>
            <w:tcBorders>
              <w:top w:val="dotted" w:sz="4" w:space="0" w:color="auto"/>
              <w:left w:val="dotted" w:sz="4" w:space="0" w:color="auto"/>
              <w:bottom w:val="dotted" w:sz="4" w:space="0" w:color="auto"/>
              <w:right w:val="dotted" w:sz="4" w:space="0" w:color="auto"/>
            </w:tcBorders>
          </w:tcPr>
          <w:p w14:paraId="18D58C97" w14:textId="77777777" w:rsidR="009A5394" w:rsidRPr="00C726E1" w:rsidRDefault="009A5394" w:rsidP="00752E6A">
            <w:pPr>
              <w:spacing w:before="40" w:after="40"/>
              <w:rPr>
                <w:rFonts w:asciiTheme="minorHAnsi" w:hAnsiTheme="minorHAnsi"/>
              </w:rPr>
            </w:pPr>
          </w:p>
        </w:tc>
        <w:tc>
          <w:tcPr>
            <w:tcW w:w="1137" w:type="pct"/>
            <w:tcBorders>
              <w:top w:val="dotted" w:sz="4" w:space="0" w:color="auto"/>
              <w:left w:val="dotted" w:sz="4" w:space="0" w:color="auto"/>
              <w:bottom w:val="dotted" w:sz="4" w:space="0" w:color="auto"/>
              <w:right w:val="dotted" w:sz="4" w:space="0" w:color="auto"/>
            </w:tcBorders>
          </w:tcPr>
          <w:p w14:paraId="537F31AE" w14:textId="77777777" w:rsidR="009A5394" w:rsidRPr="00C726E1" w:rsidRDefault="009A5394" w:rsidP="00752E6A">
            <w:pPr>
              <w:spacing w:before="40" w:after="40"/>
              <w:rPr>
                <w:rFonts w:asciiTheme="minorHAnsi" w:hAnsiTheme="minorHAnsi"/>
              </w:rPr>
            </w:pPr>
          </w:p>
        </w:tc>
        <w:tc>
          <w:tcPr>
            <w:tcW w:w="1223" w:type="pct"/>
            <w:tcBorders>
              <w:top w:val="dotted" w:sz="4" w:space="0" w:color="auto"/>
              <w:left w:val="dotted" w:sz="4" w:space="0" w:color="auto"/>
              <w:bottom w:val="dotted" w:sz="4" w:space="0" w:color="auto"/>
            </w:tcBorders>
          </w:tcPr>
          <w:p w14:paraId="51A1BC39" w14:textId="77777777" w:rsidR="009A5394" w:rsidRPr="00C726E1" w:rsidRDefault="009A5394" w:rsidP="00752E6A">
            <w:pPr>
              <w:spacing w:before="40" w:after="40"/>
              <w:jc w:val="center"/>
              <w:rPr>
                <w:rFonts w:asciiTheme="minorHAnsi" w:hAnsiTheme="minorHAnsi"/>
              </w:rPr>
            </w:pPr>
          </w:p>
        </w:tc>
      </w:tr>
      <w:tr w:rsidR="009A5394" w:rsidRPr="00C726E1" w14:paraId="01E38800" w14:textId="77777777" w:rsidTr="00AF6A13">
        <w:trPr>
          <w:gridBefore w:val="2"/>
          <w:wBefore w:w="572" w:type="pct"/>
        </w:trPr>
        <w:tc>
          <w:tcPr>
            <w:tcW w:w="269" w:type="pct"/>
            <w:tcBorders>
              <w:top w:val="dotted" w:sz="4" w:space="0" w:color="auto"/>
              <w:right w:val="dotted" w:sz="4" w:space="0" w:color="auto"/>
            </w:tcBorders>
          </w:tcPr>
          <w:p w14:paraId="62D838E9" w14:textId="77777777" w:rsidR="009A5394" w:rsidRPr="00C726E1" w:rsidRDefault="009A5394" w:rsidP="00752E6A">
            <w:pPr>
              <w:spacing w:before="40" w:after="40"/>
              <w:jc w:val="center"/>
              <w:rPr>
                <w:rFonts w:asciiTheme="minorHAnsi" w:hAnsiTheme="minorHAnsi"/>
              </w:rPr>
            </w:pPr>
            <w:r w:rsidRPr="00C726E1">
              <w:rPr>
                <w:rFonts w:asciiTheme="minorHAnsi" w:hAnsiTheme="minorHAnsi"/>
              </w:rPr>
              <w:t>3</w:t>
            </w:r>
          </w:p>
        </w:tc>
        <w:tc>
          <w:tcPr>
            <w:tcW w:w="1799" w:type="pct"/>
            <w:tcBorders>
              <w:top w:val="dotted" w:sz="4" w:space="0" w:color="auto"/>
              <w:left w:val="dotted" w:sz="4" w:space="0" w:color="auto"/>
              <w:right w:val="dotted" w:sz="4" w:space="0" w:color="auto"/>
            </w:tcBorders>
          </w:tcPr>
          <w:p w14:paraId="1C0C1BBD" w14:textId="77777777" w:rsidR="009A5394" w:rsidRPr="00C726E1" w:rsidRDefault="009A5394" w:rsidP="00752E6A">
            <w:pPr>
              <w:spacing w:before="40" w:after="40"/>
              <w:rPr>
                <w:rFonts w:asciiTheme="minorHAnsi" w:hAnsiTheme="minorHAnsi"/>
              </w:rPr>
            </w:pPr>
          </w:p>
        </w:tc>
        <w:tc>
          <w:tcPr>
            <w:tcW w:w="1137" w:type="pct"/>
            <w:tcBorders>
              <w:top w:val="dotted" w:sz="4" w:space="0" w:color="auto"/>
              <w:left w:val="dotted" w:sz="4" w:space="0" w:color="auto"/>
              <w:right w:val="dotted" w:sz="4" w:space="0" w:color="auto"/>
            </w:tcBorders>
          </w:tcPr>
          <w:p w14:paraId="1790D404" w14:textId="77777777" w:rsidR="009A5394" w:rsidRPr="00C726E1" w:rsidRDefault="009A5394" w:rsidP="00752E6A">
            <w:pPr>
              <w:spacing w:before="40" w:after="40"/>
              <w:rPr>
                <w:rFonts w:asciiTheme="minorHAnsi" w:hAnsiTheme="minorHAnsi"/>
              </w:rPr>
            </w:pPr>
          </w:p>
        </w:tc>
        <w:tc>
          <w:tcPr>
            <w:tcW w:w="1223" w:type="pct"/>
            <w:tcBorders>
              <w:top w:val="dotted" w:sz="4" w:space="0" w:color="auto"/>
              <w:left w:val="dotted" w:sz="4" w:space="0" w:color="auto"/>
            </w:tcBorders>
          </w:tcPr>
          <w:p w14:paraId="2A225354" w14:textId="77777777" w:rsidR="009A5394" w:rsidRPr="00C726E1" w:rsidRDefault="009A5394" w:rsidP="00752E6A">
            <w:pPr>
              <w:spacing w:before="40" w:after="40"/>
              <w:jc w:val="center"/>
              <w:rPr>
                <w:rFonts w:asciiTheme="minorHAnsi" w:hAnsiTheme="minorHAnsi"/>
              </w:rPr>
            </w:pPr>
          </w:p>
        </w:tc>
      </w:tr>
    </w:tbl>
    <w:p w14:paraId="10E50A3F" w14:textId="77777777" w:rsidR="009A5394" w:rsidRPr="00C726E1" w:rsidRDefault="009A5394" w:rsidP="009A5394">
      <w:pPr>
        <w:tabs>
          <w:tab w:val="left" w:pos="1068"/>
        </w:tabs>
        <w:spacing w:before="120" w:after="120"/>
        <w:ind w:left="284" w:hanging="284"/>
        <w:rPr>
          <w:rFonts w:asciiTheme="minorHAnsi" w:hAnsiTheme="minorHAnsi"/>
          <w:b/>
        </w:rPr>
      </w:pPr>
    </w:p>
    <w:p w14:paraId="3DC6C6BD" w14:textId="68A40F50" w:rsidR="009A5394" w:rsidRPr="00C726E1" w:rsidRDefault="00AF6A13" w:rsidP="009A5394">
      <w:pPr>
        <w:tabs>
          <w:tab w:val="left" w:pos="1068"/>
        </w:tabs>
        <w:spacing w:before="120" w:after="120"/>
        <w:ind w:left="284" w:hanging="284"/>
        <w:rPr>
          <w:rFonts w:asciiTheme="minorHAnsi" w:hAnsiTheme="minorHAnsi"/>
          <w:b/>
        </w:rPr>
      </w:pPr>
      <w:r w:rsidRPr="00877A51">
        <w:rPr>
          <w:noProof/>
          <w:position w:val="-3"/>
        </w:rPr>
        <mc:AlternateContent>
          <mc:Choice Requires="wpg">
            <w:drawing>
              <wp:inline distT="0" distB="0" distL="0" distR="0" wp14:anchorId="2CF11DBA" wp14:editId="390E4050">
                <wp:extent cx="135890" cy="135890"/>
                <wp:effectExtent l="0" t="0" r="0" b="0"/>
                <wp:docPr id="1960113914"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212181570"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58FF551E"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" filled="f" strokecolor="#000006" strokeweight=".25397mm">
                  <v:path arrowok="t"/>
                </v:rect>
                <w10:anchorlock/>
              </v:group>
            </w:pict>
          </mc:Fallback>
        </mc:AlternateContent>
      </w:r>
      <w:r>
        <w:rPr>
          <w:rFonts w:asciiTheme="minorHAnsi" w:hAnsiTheme="minorHAnsi"/>
          <w:b/>
        </w:rPr>
        <w:t xml:space="preserve"> </w:t>
      </w:r>
      <w:r w:rsidR="009A5394" w:rsidRPr="00C726E1">
        <w:rPr>
          <w:rFonts w:asciiTheme="minorHAnsi" w:hAnsiTheme="minorHAnsi"/>
          <w:b/>
        </w:rPr>
        <w:t>EVENTUALE (qualora il consorziato designato sia, a sua volta, un consorzio di cui all’articolo 65, comma 2, lettera c)</w:t>
      </w:r>
      <w:r w:rsidR="009A5394" w:rsidRPr="00C726E1">
        <w:rPr>
          <w:rFonts w:asciiTheme="minorHAnsi" w:hAnsiTheme="minorHAnsi"/>
          <w:b/>
          <w:vertAlign w:val="superscript"/>
        </w:rPr>
        <w:footnoteReference w:id="32"/>
      </w:r>
    </w:p>
    <w:p w14:paraId="0DC325D1" w14:textId="77777777" w:rsidR="009A5394" w:rsidRPr="00C726E1" w:rsidRDefault="009A5394" w:rsidP="009A5394">
      <w:pPr>
        <w:tabs>
          <w:tab w:val="left" w:pos="1068"/>
        </w:tabs>
        <w:spacing w:before="120" w:after="120"/>
        <w:ind w:left="284" w:hanging="284"/>
        <w:rPr>
          <w:rFonts w:asciiTheme="minorHAnsi" w:hAnsiTheme="minorHAnsi"/>
          <w:b/>
        </w:rPr>
      </w:pPr>
    </w:p>
    <w:tbl>
      <w:tblPr>
        <w:tblW w:w="4887"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
        <w:gridCol w:w="568"/>
        <w:gridCol w:w="3967"/>
        <w:gridCol w:w="2552"/>
        <w:gridCol w:w="1837"/>
        <w:gridCol w:w="843"/>
      </w:tblGrid>
      <w:tr w:rsidR="009A5394" w:rsidRPr="00C726E1" w14:paraId="7F9D50DC" w14:textId="77777777" w:rsidTr="00752E6A">
        <w:trPr>
          <w:gridAfter w:val="1"/>
          <w:wAfter w:w="430" w:type="pct"/>
        </w:trPr>
        <w:tc>
          <w:tcPr>
            <w:tcW w:w="4570" w:type="pct"/>
            <w:gridSpan w:val="5"/>
            <w:tcBorders>
              <w:top w:val="nil"/>
              <w:left w:val="nil"/>
              <w:bottom w:val="nil"/>
              <w:right w:val="nil"/>
            </w:tcBorders>
          </w:tcPr>
          <w:p w14:paraId="128E7EA6" w14:textId="77777777" w:rsidR="009A5394" w:rsidRPr="00C726E1" w:rsidRDefault="009A5394" w:rsidP="00752E6A">
            <w:pPr>
              <w:spacing w:before="20" w:after="20"/>
              <w:ind w:left="34"/>
              <w:rPr>
                <w:rFonts w:asciiTheme="minorHAnsi" w:hAnsiTheme="minorHAnsi"/>
                <w:b/>
                <w:spacing w:val="-2"/>
              </w:rPr>
            </w:pPr>
            <w:r w:rsidRPr="00C726E1">
              <w:rPr>
                <w:rFonts w:asciiTheme="minorHAnsi" w:hAnsiTheme="minorHAnsi"/>
                <w:b/>
              </w:rPr>
              <w:t>Poiché il consorziato designato è, a sua volta, un consorzio di cui all’articolo 65, comma 2, lettera c), esso a sua volta indica i consorziati esecutori. A tal fine allega</w:t>
            </w:r>
            <w:r w:rsidRPr="00C726E1">
              <w:rPr>
                <w:rFonts w:asciiTheme="minorHAnsi" w:hAnsiTheme="minorHAnsi"/>
                <w:b/>
                <w:spacing w:val="-2"/>
              </w:rPr>
              <w:t xml:space="preserve"> apposite dichiarazioni secondo il Modello Allegato A, attestanti il possesso dei requisiti di ordine generale richiesti dall’avviso pubblico dei consorziati indicati: </w:t>
            </w:r>
          </w:p>
        </w:tc>
      </w:tr>
      <w:tr w:rsidR="009A5394" w:rsidRPr="00C726E1" w14:paraId="39AA297F" w14:textId="77777777" w:rsidTr="00AF6A13">
        <w:trPr>
          <w:gridBefore w:val="1"/>
          <w:wBefore w:w="17" w:type="pct"/>
        </w:trPr>
        <w:tc>
          <w:tcPr>
            <w:tcW w:w="290" w:type="pct"/>
            <w:tcBorders>
              <w:bottom w:val="single" w:sz="4" w:space="0" w:color="auto"/>
              <w:right w:val="dotted" w:sz="4" w:space="0" w:color="auto"/>
            </w:tcBorders>
          </w:tcPr>
          <w:p w14:paraId="51340EB8" w14:textId="77777777" w:rsidR="009A5394" w:rsidRPr="00C726E1" w:rsidRDefault="009A5394" w:rsidP="00752E6A">
            <w:pPr>
              <w:pBdr>
                <w:bar w:val="dotted" w:sz="4" w:color="auto"/>
              </w:pBdr>
              <w:spacing w:before="40" w:after="40"/>
              <w:jc w:val="center"/>
              <w:rPr>
                <w:rFonts w:asciiTheme="minorHAnsi" w:hAnsiTheme="minorHAnsi"/>
                <w:i/>
              </w:rPr>
            </w:pPr>
          </w:p>
        </w:tc>
        <w:tc>
          <w:tcPr>
            <w:tcW w:w="2024" w:type="pct"/>
            <w:tcBorders>
              <w:left w:val="dotted" w:sz="4" w:space="0" w:color="auto"/>
              <w:bottom w:val="single" w:sz="4" w:space="0" w:color="auto"/>
              <w:right w:val="dotted" w:sz="4" w:space="0" w:color="auto"/>
            </w:tcBorders>
          </w:tcPr>
          <w:p w14:paraId="552579FD" w14:textId="77777777" w:rsidR="009A5394" w:rsidRPr="00C726E1" w:rsidRDefault="009A5394" w:rsidP="00752E6A">
            <w:pPr>
              <w:pBdr>
                <w:bar w:val="dotted" w:sz="4" w:color="auto"/>
              </w:pBdr>
              <w:spacing w:before="40" w:after="40"/>
              <w:jc w:val="center"/>
              <w:rPr>
                <w:rFonts w:asciiTheme="minorHAnsi" w:hAnsiTheme="minorHAnsi"/>
                <w:i/>
              </w:rPr>
            </w:pPr>
            <w:r w:rsidRPr="00C726E1">
              <w:rPr>
                <w:rFonts w:asciiTheme="minorHAnsi" w:hAnsiTheme="minorHAnsi"/>
                <w:i/>
              </w:rPr>
              <w:t>Ragione sociale del consorziato</w:t>
            </w:r>
          </w:p>
        </w:tc>
        <w:tc>
          <w:tcPr>
            <w:tcW w:w="1302" w:type="pct"/>
            <w:tcBorders>
              <w:left w:val="dotted" w:sz="4" w:space="0" w:color="auto"/>
              <w:bottom w:val="single" w:sz="4" w:space="0" w:color="auto"/>
              <w:right w:val="dotted" w:sz="4" w:space="0" w:color="auto"/>
            </w:tcBorders>
          </w:tcPr>
          <w:p w14:paraId="19C5D440" w14:textId="77777777" w:rsidR="009A5394" w:rsidRPr="00C726E1" w:rsidRDefault="009A5394" w:rsidP="00752E6A">
            <w:pPr>
              <w:pBdr>
                <w:bar w:val="dotted" w:sz="4" w:color="auto"/>
              </w:pBdr>
              <w:spacing w:before="40" w:after="40"/>
              <w:jc w:val="center"/>
              <w:rPr>
                <w:rFonts w:asciiTheme="minorHAnsi" w:hAnsiTheme="minorHAnsi"/>
                <w:i/>
              </w:rPr>
            </w:pPr>
            <w:r w:rsidRPr="00C726E1">
              <w:rPr>
                <w:rFonts w:asciiTheme="minorHAnsi" w:hAnsiTheme="minorHAnsi"/>
                <w:i/>
              </w:rPr>
              <w:t>Sede</w:t>
            </w:r>
          </w:p>
        </w:tc>
        <w:tc>
          <w:tcPr>
            <w:tcW w:w="1367" w:type="pct"/>
            <w:gridSpan w:val="2"/>
            <w:tcBorders>
              <w:left w:val="dotted" w:sz="4" w:space="0" w:color="auto"/>
              <w:bottom w:val="single" w:sz="4" w:space="0" w:color="auto"/>
            </w:tcBorders>
          </w:tcPr>
          <w:p w14:paraId="556C5FF5" w14:textId="77777777" w:rsidR="009A5394" w:rsidRPr="00C726E1" w:rsidRDefault="009A5394" w:rsidP="00752E6A">
            <w:pPr>
              <w:pBdr>
                <w:bar w:val="dotted" w:sz="4" w:color="auto"/>
              </w:pBdr>
              <w:spacing w:before="40" w:after="40"/>
              <w:jc w:val="center"/>
              <w:rPr>
                <w:rFonts w:asciiTheme="minorHAnsi" w:hAnsiTheme="minorHAnsi"/>
                <w:i/>
              </w:rPr>
            </w:pPr>
            <w:r w:rsidRPr="00C726E1">
              <w:rPr>
                <w:rFonts w:asciiTheme="minorHAnsi" w:hAnsiTheme="minorHAnsi"/>
                <w:i/>
              </w:rPr>
              <w:t>Codice fiscale</w:t>
            </w:r>
          </w:p>
        </w:tc>
      </w:tr>
      <w:tr w:rsidR="009A5394" w:rsidRPr="00C726E1" w14:paraId="36A47BF0" w14:textId="77777777" w:rsidTr="00AF6A13">
        <w:trPr>
          <w:gridBefore w:val="1"/>
          <w:wBefore w:w="17" w:type="pct"/>
        </w:trPr>
        <w:tc>
          <w:tcPr>
            <w:tcW w:w="290" w:type="pct"/>
            <w:tcBorders>
              <w:bottom w:val="dotted" w:sz="4" w:space="0" w:color="auto"/>
              <w:right w:val="dotted" w:sz="4" w:space="0" w:color="auto"/>
            </w:tcBorders>
          </w:tcPr>
          <w:p w14:paraId="5006D1C4" w14:textId="77777777" w:rsidR="009A5394" w:rsidRPr="00C726E1" w:rsidRDefault="009A5394" w:rsidP="00752E6A">
            <w:pPr>
              <w:spacing w:before="40" w:after="40"/>
              <w:jc w:val="center"/>
              <w:rPr>
                <w:rFonts w:asciiTheme="minorHAnsi" w:hAnsiTheme="minorHAnsi"/>
              </w:rPr>
            </w:pPr>
            <w:r w:rsidRPr="00C726E1">
              <w:rPr>
                <w:rFonts w:asciiTheme="minorHAnsi" w:hAnsiTheme="minorHAnsi"/>
              </w:rPr>
              <w:t>1</w:t>
            </w:r>
          </w:p>
        </w:tc>
        <w:tc>
          <w:tcPr>
            <w:tcW w:w="2024" w:type="pct"/>
            <w:tcBorders>
              <w:left w:val="dotted" w:sz="4" w:space="0" w:color="auto"/>
              <w:bottom w:val="dotted" w:sz="4" w:space="0" w:color="auto"/>
              <w:right w:val="dotted" w:sz="4" w:space="0" w:color="auto"/>
            </w:tcBorders>
          </w:tcPr>
          <w:p w14:paraId="30AA23DF" w14:textId="77777777" w:rsidR="009A5394" w:rsidRPr="00C726E1" w:rsidRDefault="009A5394" w:rsidP="00752E6A">
            <w:pPr>
              <w:spacing w:before="40" w:after="40"/>
              <w:rPr>
                <w:rFonts w:asciiTheme="minorHAnsi" w:hAnsiTheme="minorHAnsi"/>
              </w:rPr>
            </w:pPr>
          </w:p>
        </w:tc>
        <w:tc>
          <w:tcPr>
            <w:tcW w:w="1302" w:type="pct"/>
            <w:tcBorders>
              <w:left w:val="dotted" w:sz="4" w:space="0" w:color="auto"/>
              <w:bottom w:val="dotted" w:sz="4" w:space="0" w:color="auto"/>
              <w:right w:val="dotted" w:sz="4" w:space="0" w:color="auto"/>
            </w:tcBorders>
          </w:tcPr>
          <w:p w14:paraId="0A2EE96C" w14:textId="77777777" w:rsidR="009A5394" w:rsidRPr="00C726E1" w:rsidRDefault="009A5394" w:rsidP="00752E6A">
            <w:pPr>
              <w:spacing w:before="40" w:after="40"/>
              <w:rPr>
                <w:rFonts w:asciiTheme="minorHAnsi" w:hAnsiTheme="minorHAnsi"/>
              </w:rPr>
            </w:pPr>
          </w:p>
        </w:tc>
        <w:tc>
          <w:tcPr>
            <w:tcW w:w="1367" w:type="pct"/>
            <w:gridSpan w:val="2"/>
            <w:tcBorders>
              <w:left w:val="dotted" w:sz="4" w:space="0" w:color="auto"/>
              <w:bottom w:val="dotted" w:sz="4" w:space="0" w:color="auto"/>
            </w:tcBorders>
          </w:tcPr>
          <w:p w14:paraId="44BD8BAE" w14:textId="77777777" w:rsidR="009A5394" w:rsidRPr="00C726E1" w:rsidRDefault="009A5394" w:rsidP="00752E6A">
            <w:pPr>
              <w:spacing w:before="40" w:after="40"/>
              <w:jc w:val="center"/>
              <w:rPr>
                <w:rFonts w:asciiTheme="minorHAnsi" w:hAnsiTheme="minorHAnsi"/>
              </w:rPr>
            </w:pPr>
          </w:p>
        </w:tc>
      </w:tr>
      <w:tr w:rsidR="009A5394" w:rsidRPr="00C726E1" w14:paraId="6572F134" w14:textId="77777777" w:rsidTr="00AF6A13">
        <w:trPr>
          <w:gridBefore w:val="1"/>
          <w:wBefore w:w="17" w:type="pct"/>
        </w:trPr>
        <w:tc>
          <w:tcPr>
            <w:tcW w:w="290" w:type="pct"/>
            <w:tcBorders>
              <w:top w:val="dotted" w:sz="4" w:space="0" w:color="auto"/>
              <w:bottom w:val="dotted" w:sz="4" w:space="0" w:color="auto"/>
              <w:right w:val="dotted" w:sz="4" w:space="0" w:color="auto"/>
            </w:tcBorders>
          </w:tcPr>
          <w:p w14:paraId="5F3364FA" w14:textId="77777777" w:rsidR="009A5394" w:rsidRPr="00C726E1" w:rsidRDefault="009A5394" w:rsidP="00752E6A">
            <w:pPr>
              <w:spacing w:before="40" w:after="40"/>
              <w:jc w:val="center"/>
              <w:rPr>
                <w:rFonts w:asciiTheme="minorHAnsi" w:hAnsiTheme="minorHAnsi"/>
              </w:rPr>
            </w:pPr>
            <w:r w:rsidRPr="00C726E1">
              <w:rPr>
                <w:rFonts w:asciiTheme="minorHAnsi" w:hAnsiTheme="minorHAnsi"/>
              </w:rPr>
              <w:t>2</w:t>
            </w:r>
          </w:p>
        </w:tc>
        <w:tc>
          <w:tcPr>
            <w:tcW w:w="2024" w:type="pct"/>
            <w:tcBorders>
              <w:top w:val="dotted" w:sz="4" w:space="0" w:color="auto"/>
              <w:left w:val="dotted" w:sz="4" w:space="0" w:color="auto"/>
              <w:bottom w:val="dotted" w:sz="4" w:space="0" w:color="auto"/>
              <w:right w:val="dotted" w:sz="4" w:space="0" w:color="auto"/>
            </w:tcBorders>
          </w:tcPr>
          <w:p w14:paraId="51B5ACE7" w14:textId="77777777" w:rsidR="009A5394" w:rsidRPr="00C726E1" w:rsidRDefault="009A5394" w:rsidP="00752E6A">
            <w:pPr>
              <w:spacing w:before="40" w:after="40"/>
              <w:rPr>
                <w:rFonts w:asciiTheme="minorHAnsi" w:hAnsiTheme="minorHAnsi"/>
              </w:rPr>
            </w:pPr>
          </w:p>
        </w:tc>
        <w:tc>
          <w:tcPr>
            <w:tcW w:w="1302" w:type="pct"/>
            <w:tcBorders>
              <w:top w:val="dotted" w:sz="4" w:space="0" w:color="auto"/>
              <w:left w:val="dotted" w:sz="4" w:space="0" w:color="auto"/>
              <w:bottom w:val="dotted" w:sz="4" w:space="0" w:color="auto"/>
              <w:right w:val="dotted" w:sz="4" w:space="0" w:color="auto"/>
            </w:tcBorders>
          </w:tcPr>
          <w:p w14:paraId="41B6EAD7" w14:textId="77777777" w:rsidR="009A5394" w:rsidRPr="00C726E1" w:rsidRDefault="009A5394" w:rsidP="00752E6A">
            <w:pPr>
              <w:spacing w:before="40" w:after="40"/>
              <w:rPr>
                <w:rFonts w:asciiTheme="minorHAnsi" w:hAnsiTheme="minorHAnsi"/>
              </w:rPr>
            </w:pPr>
          </w:p>
        </w:tc>
        <w:tc>
          <w:tcPr>
            <w:tcW w:w="1367" w:type="pct"/>
            <w:gridSpan w:val="2"/>
            <w:tcBorders>
              <w:top w:val="dotted" w:sz="4" w:space="0" w:color="auto"/>
              <w:left w:val="dotted" w:sz="4" w:space="0" w:color="auto"/>
              <w:bottom w:val="dotted" w:sz="4" w:space="0" w:color="auto"/>
            </w:tcBorders>
          </w:tcPr>
          <w:p w14:paraId="215C1A8A" w14:textId="77777777" w:rsidR="009A5394" w:rsidRPr="00C726E1" w:rsidRDefault="009A5394" w:rsidP="00752E6A">
            <w:pPr>
              <w:spacing w:before="40" w:after="40"/>
              <w:jc w:val="center"/>
              <w:rPr>
                <w:rFonts w:asciiTheme="minorHAnsi" w:hAnsiTheme="minorHAnsi"/>
              </w:rPr>
            </w:pPr>
          </w:p>
        </w:tc>
      </w:tr>
      <w:tr w:rsidR="009A5394" w:rsidRPr="00C726E1" w14:paraId="41E1A879" w14:textId="77777777" w:rsidTr="00AF6A13">
        <w:trPr>
          <w:gridBefore w:val="1"/>
          <w:wBefore w:w="17" w:type="pct"/>
        </w:trPr>
        <w:tc>
          <w:tcPr>
            <w:tcW w:w="290" w:type="pct"/>
            <w:tcBorders>
              <w:top w:val="dotted" w:sz="4" w:space="0" w:color="auto"/>
              <w:right w:val="dotted" w:sz="4" w:space="0" w:color="auto"/>
            </w:tcBorders>
          </w:tcPr>
          <w:p w14:paraId="059C4644" w14:textId="77777777" w:rsidR="009A5394" w:rsidRPr="00C726E1" w:rsidRDefault="009A5394" w:rsidP="00752E6A">
            <w:pPr>
              <w:spacing w:before="40" w:after="40"/>
              <w:jc w:val="center"/>
              <w:rPr>
                <w:rFonts w:asciiTheme="minorHAnsi" w:hAnsiTheme="minorHAnsi"/>
              </w:rPr>
            </w:pPr>
            <w:r w:rsidRPr="00C726E1">
              <w:rPr>
                <w:rFonts w:asciiTheme="minorHAnsi" w:hAnsiTheme="minorHAnsi"/>
              </w:rPr>
              <w:t>3</w:t>
            </w:r>
          </w:p>
        </w:tc>
        <w:tc>
          <w:tcPr>
            <w:tcW w:w="2024" w:type="pct"/>
            <w:tcBorders>
              <w:top w:val="dotted" w:sz="4" w:space="0" w:color="auto"/>
              <w:left w:val="dotted" w:sz="4" w:space="0" w:color="auto"/>
              <w:right w:val="dotted" w:sz="4" w:space="0" w:color="auto"/>
            </w:tcBorders>
          </w:tcPr>
          <w:p w14:paraId="5740412B" w14:textId="77777777" w:rsidR="009A5394" w:rsidRPr="00C726E1" w:rsidRDefault="009A5394" w:rsidP="00752E6A">
            <w:pPr>
              <w:spacing w:before="40" w:after="40"/>
              <w:rPr>
                <w:rFonts w:asciiTheme="minorHAnsi" w:hAnsiTheme="minorHAnsi"/>
              </w:rPr>
            </w:pPr>
          </w:p>
        </w:tc>
        <w:tc>
          <w:tcPr>
            <w:tcW w:w="1302" w:type="pct"/>
            <w:tcBorders>
              <w:top w:val="dotted" w:sz="4" w:space="0" w:color="auto"/>
              <w:left w:val="dotted" w:sz="4" w:space="0" w:color="auto"/>
              <w:right w:val="dotted" w:sz="4" w:space="0" w:color="auto"/>
            </w:tcBorders>
          </w:tcPr>
          <w:p w14:paraId="5710FDBD" w14:textId="77777777" w:rsidR="009A5394" w:rsidRPr="00C726E1" w:rsidRDefault="009A5394" w:rsidP="00752E6A">
            <w:pPr>
              <w:spacing w:before="40" w:after="40"/>
              <w:rPr>
                <w:rFonts w:asciiTheme="minorHAnsi" w:hAnsiTheme="minorHAnsi"/>
              </w:rPr>
            </w:pPr>
          </w:p>
        </w:tc>
        <w:tc>
          <w:tcPr>
            <w:tcW w:w="1367" w:type="pct"/>
            <w:gridSpan w:val="2"/>
            <w:tcBorders>
              <w:top w:val="dotted" w:sz="4" w:space="0" w:color="auto"/>
              <w:left w:val="dotted" w:sz="4" w:space="0" w:color="auto"/>
            </w:tcBorders>
          </w:tcPr>
          <w:p w14:paraId="41E323D0" w14:textId="77777777" w:rsidR="009A5394" w:rsidRPr="00C726E1" w:rsidRDefault="009A5394" w:rsidP="00752E6A">
            <w:pPr>
              <w:spacing w:before="40" w:after="40"/>
              <w:jc w:val="center"/>
              <w:rPr>
                <w:rFonts w:asciiTheme="minorHAnsi" w:hAnsiTheme="minorHAnsi"/>
              </w:rPr>
            </w:pPr>
          </w:p>
        </w:tc>
      </w:tr>
    </w:tbl>
    <w:p w14:paraId="0908EF7F" w14:textId="77777777" w:rsidR="009A5394" w:rsidRPr="00C726E1" w:rsidRDefault="009A5394" w:rsidP="009A5394">
      <w:pPr>
        <w:tabs>
          <w:tab w:val="left" w:pos="1068"/>
        </w:tabs>
        <w:spacing w:before="120" w:after="120"/>
        <w:rPr>
          <w:rFonts w:asciiTheme="minorHAnsi" w:hAnsiTheme="minorHAnsi"/>
          <w:b/>
        </w:rPr>
      </w:pPr>
    </w:p>
    <w:p w14:paraId="36D87DD4" w14:textId="77777777" w:rsidR="009A5394" w:rsidRPr="00C726E1" w:rsidRDefault="009A5394" w:rsidP="009A5394">
      <w:pPr>
        <w:tabs>
          <w:tab w:val="left" w:pos="1068"/>
        </w:tabs>
        <w:spacing w:before="120" w:after="120"/>
        <w:ind w:left="284" w:hanging="284"/>
        <w:rPr>
          <w:rFonts w:asciiTheme="minorHAnsi" w:hAnsiTheme="minorHAnsi"/>
          <w:b/>
        </w:rPr>
      </w:pPr>
    </w:p>
    <w:p w14:paraId="2A600BAD" w14:textId="77777777" w:rsidR="009A5394" w:rsidRPr="00C726E1" w:rsidRDefault="009A5394" w:rsidP="009A5394">
      <w:pPr>
        <w:tabs>
          <w:tab w:val="left" w:pos="1068"/>
        </w:tabs>
        <w:spacing w:before="120" w:after="120"/>
        <w:ind w:left="284" w:hanging="284"/>
        <w:rPr>
          <w:rFonts w:asciiTheme="minorHAnsi" w:hAnsiTheme="minorHAnsi"/>
        </w:rPr>
      </w:pPr>
      <w:r w:rsidRPr="00C726E1">
        <w:rPr>
          <w:rFonts w:asciiTheme="minorHAnsi" w:hAnsiTheme="minorHAnsi"/>
          <w:b/>
        </w:rPr>
        <w:t>(In ogni caso)</w:t>
      </w:r>
      <w:r w:rsidRPr="00C726E1">
        <w:rPr>
          <w:rFonts w:asciiTheme="minorHAnsi" w:hAnsiTheme="minorHAnsi"/>
        </w:rPr>
        <w:t xml:space="preserve"> Che le imprese che compongono il Consorzio sono:</w:t>
      </w:r>
    </w:p>
    <w:tbl>
      <w:tblPr>
        <w:tblW w:w="4887"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0"/>
        <w:gridCol w:w="3953"/>
        <w:gridCol w:w="2512"/>
        <w:gridCol w:w="2697"/>
      </w:tblGrid>
      <w:tr w:rsidR="009A5394" w:rsidRPr="00C726E1" w14:paraId="7C4162FA" w14:textId="77777777" w:rsidTr="00752E6A">
        <w:tc>
          <w:tcPr>
            <w:tcW w:w="294" w:type="pct"/>
            <w:tcBorders>
              <w:bottom w:val="single" w:sz="4" w:space="0" w:color="auto"/>
              <w:right w:val="dotted" w:sz="4" w:space="0" w:color="auto"/>
            </w:tcBorders>
          </w:tcPr>
          <w:p w14:paraId="41ACC7A3" w14:textId="77777777" w:rsidR="009A5394" w:rsidRPr="00C726E1" w:rsidRDefault="009A5394" w:rsidP="00752E6A">
            <w:pPr>
              <w:pBdr>
                <w:bar w:val="dotted" w:sz="4" w:color="auto"/>
              </w:pBdr>
              <w:spacing w:before="40" w:after="40"/>
              <w:jc w:val="center"/>
              <w:rPr>
                <w:rFonts w:asciiTheme="minorHAnsi" w:hAnsiTheme="minorHAnsi"/>
                <w:i/>
              </w:rPr>
            </w:pPr>
          </w:p>
        </w:tc>
        <w:tc>
          <w:tcPr>
            <w:tcW w:w="1845" w:type="pct"/>
            <w:tcBorders>
              <w:left w:val="dotted" w:sz="4" w:space="0" w:color="auto"/>
              <w:bottom w:val="single" w:sz="4" w:space="0" w:color="auto"/>
              <w:right w:val="dotted" w:sz="4" w:space="0" w:color="auto"/>
            </w:tcBorders>
          </w:tcPr>
          <w:p w14:paraId="1C737F40" w14:textId="77777777" w:rsidR="009A5394" w:rsidRPr="00C726E1" w:rsidRDefault="009A5394" w:rsidP="00752E6A">
            <w:pPr>
              <w:pBdr>
                <w:bar w:val="dotted" w:sz="4" w:color="auto"/>
              </w:pBdr>
              <w:spacing w:before="40" w:after="40"/>
              <w:jc w:val="center"/>
              <w:rPr>
                <w:rFonts w:asciiTheme="minorHAnsi" w:hAnsiTheme="minorHAnsi"/>
                <w:i/>
              </w:rPr>
            </w:pPr>
            <w:r w:rsidRPr="00C726E1">
              <w:rPr>
                <w:rFonts w:asciiTheme="minorHAnsi" w:hAnsiTheme="minorHAnsi"/>
                <w:i/>
              </w:rPr>
              <w:t>Ragione sociale del consorziato</w:t>
            </w:r>
          </w:p>
        </w:tc>
        <w:tc>
          <w:tcPr>
            <w:tcW w:w="1172" w:type="pct"/>
            <w:tcBorders>
              <w:left w:val="dotted" w:sz="4" w:space="0" w:color="auto"/>
              <w:bottom w:val="single" w:sz="4" w:space="0" w:color="auto"/>
              <w:right w:val="dotted" w:sz="4" w:space="0" w:color="auto"/>
            </w:tcBorders>
          </w:tcPr>
          <w:p w14:paraId="15E57539" w14:textId="77777777" w:rsidR="009A5394" w:rsidRPr="00C726E1" w:rsidRDefault="009A5394" w:rsidP="00752E6A">
            <w:pPr>
              <w:pBdr>
                <w:bar w:val="dotted" w:sz="4" w:color="auto"/>
              </w:pBdr>
              <w:spacing w:before="40" w:after="40"/>
              <w:jc w:val="center"/>
              <w:rPr>
                <w:rFonts w:asciiTheme="minorHAnsi" w:hAnsiTheme="minorHAnsi"/>
                <w:i/>
              </w:rPr>
            </w:pPr>
            <w:r w:rsidRPr="00C726E1">
              <w:rPr>
                <w:rFonts w:asciiTheme="minorHAnsi" w:hAnsiTheme="minorHAnsi"/>
                <w:i/>
              </w:rPr>
              <w:t>Sede</w:t>
            </w:r>
          </w:p>
        </w:tc>
        <w:tc>
          <w:tcPr>
            <w:tcW w:w="1258" w:type="pct"/>
            <w:tcBorders>
              <w:left w:val="dotted" w:sz="4" w:space="0" w:color="auto"/>
              <w:bottom w:val="single" w:sz="4" w:space="0" w:color="auto"/>
            </w:tcBorders>
          </w:tcPr>
          <w:p w14:paraId="1ECEBD50" w14:textId="77777777" w:rsidR="009A5394" w:rsidRPr="00C726E1" w:rsidRDefault="009A5394" w:rsidP="00752E6A">
            <w:pPr>
              <w:pBdr>
                <w:bar w:val="dotted" w:sz="4" w:color="auto"/>
              </w:pBdr>
              <w:spacing w:before="40" w:after="40"/>
              <w:jc w:val="center"/>
              <w:rPr>
                <w:rFonts w:asciiTheme="minorHAnsi" w:hAnsiTheme="minorHAnsi"/>
                <w:i/>
              </w:rPr>
            </w:pPr>
            <w:r w:rsidRPr="00C726E1">
              <w:rPr>
                <w:rFonts w:asciiTheme="minorHAnsi" w:hAnsiTheme="minorHAnsi"/>
                <w:i/>
              </w:rPr>
              <w:t>Codice fiscale</w:t>
            </w:r>
          </w:p>
        </w:tc>
      </w:tr>
      <w:tr w:rsidR="009A5394" w:rsidRPr="00C726E1" w14:paraId="5A0769BC" w14:textId="77777777" w:rsidTr="00752E6A">
        <w:tc>
          <w:tcPr>
            <w:tcW w:w="294" w:type="pct"/>
            <w:tcBorders>
              <w:bottom w:val="dotted" w:sz="4" w:space="0" w:color="auto"/>
              <w:right w:val="dotted" w:sz="4" w:space="0" w:color="auto"/>
            </w:tcBorders>
          </w:tcPr>
          <w:p w14:paraId="737F0482" w14:textId="77777777" w:rsidR="009A5394" w:rsidRPr="00C726E1" w:rsidRDefault="009A5394" w:rsidP="00752E6A">
            <w:pPr>
              <w:spacing w:before="40" w:after="40"/>
              <w:jc w:val="center"/>
              <w:rPr>
                <w:rFonts w:asciiTheme="minorHAnsi" w:hAnsiTheme="minorHAnsi"/>
              </w:rPr>
            </w:pPr>
            <w:r w:rsidRPr="00C726E1">
              <w:rPr>
                <w:rFonts w:asciiTheme="minorHAnsi" w:hAnsiTheme="minorHAnsi"/>
              </w:rPr>
              <w:t>1</w:t>
            </w:r>
          </w:p>
        </w:tc>
        <w:tc>
          <w:tcPr>
            <w:tcW w:w="1845" w:type="pct"/>
            <w:tcBorders>
              <w:left w:val="dotted" w:sz="4" w:space="0" w:color="auto"/>
              <w:bottom w:val="dotted" w:sz="4" w:space="0" w:color="auto"/>
              <w:right w:val="dotted" w:sz="4" w:space="0" w:color="auto"/>
            </w:tcBorders>
          </w:tcPr>
          <w:p w14:paraId="6ADCDA72" w14:textId="77777777" w:rsidR="009A5394" w:rsidRPr="00C726E1" w:rsidRDefault="009A5394" w:rsidP="00752E6A">
            <w:pPr>
              <w:spacing w:before="40" w:after="40"/>
              <w:rPr>
                <w:rFonts w:asciiTheme="minorHAnsi" w:hAnsiTheme="minorHAnsi"/>
              </w:rPr>
            </w:pPr>
          </w:p>
        </w:tc>
        <w:tc>
          <w:tcPr>
            <w:tcW w:w="1172" w:type="pct"/>
            <w:tcBorders>
              <w:left w:val="dotted" w:sz="4" w:space="0" w:color="auto"/>
              <w:bottom w:val="dotted" w:sz="4" w:space="0" w:color="auto"/>
              <w:right w:val="dotted" w:sz="4" w:space="0" w:color="auto"/>
            </w:tcBorders>
          </w:tcPr>
          <w:p w14:paraId="35B544EB" w14:textId="77777777" w:rsidR="009A5394" w:rsidRPr="00C726E1" w:rsidRDefault="009A5394" w:rsidP="00752E6A">
            <w:pPr>
              <w:spacing w:before="40" w:after="40"/>
              <w:rPr>
                <w:rFonts w:asciiTheme="minorHAnsi" w:hAnsiTheme="minorHAnsi"/>
              </w:rPr>
            </w:pPr>
          </w:p>
        </w:tc>
        <w:tc>
          <w:tcPr>
            <w:tcW w:w="1258" w:type="pct"/>
            <w:tcBorders>
              <w:left w:val="dotted" w:sz="4" w:space="0" w:color="auto"/>
              <w:bottom w:val="dotted" w:sz="4" w:space="0" w:color="auto"/>
            </w:tcBorders>
          </w:tcPr>
          <w:p w14:paraId="0621CECE" w14:textId="77777777" w:rsidR="009A5394" w:rsidRPr="00C726E1" w:rsidRDefault="009A5394" w:rsidP="00752E6A">
            <w:pPr>
              <w:spacing w:before="40" w:after="40"/>
              <w:jc w:val="center"/>
              <w:rPr>
                <w:rFonts w:asciiTheme="minorHAnsi" w:hAnsiTheme="minorHAnsi"/>
              </w:rPr>
            </w:pPr>
          </w:p>
        </w:tc>
      </w:tr>
      <w:tr w:rsidR="009A5394" w:rsidRPr="00C726E1" w14:paraId="3CC93E4A" w14:textId="77777777" w:rsidTr="00752E6A">
        <w:tc>
          <w:tcPr>
            <w:tcW w:w="294" w:type="pct"/>
            <w:tcBorders>
              <w:top w:val="dotted" w:sz="4" w:space="0" w:color="auto"/>
              <w:bottom w:val="dotted" w:sz="4" w:space="0" w:color="auto"/>
              <w:right w:val="dotted" w:sz="4" w:space="0" w:color="auto"/>
            </w:tcBorders>
          </w:tcPr>
          <w:p w14:paraId="69703446" w14:textId="77777777" w:rsidR="009A5394" w:rsidRPr="00C726E1" w:rsidRDefault="009A5394" w:rsidP="00752E6A">
            <w:pPr>
              <w:spacing w:before="40" w:after="40"/>
              <w:jc w:val="center"/>
              <w:rPr>
                <w:rFonts w:asciiTheme="minorHAnsi" w:hAnsiTheme="minorHAnsi"/>
              </w:rPr>
            </w:pPr>
            <w:r w:rsidRPr="00C726E1">
              <w:rPr>
                <w:rFonts w:asciiTheme="minorHAnsi" w:hAnsiTheme="minorHAnsi"/>
              </w:rPr>
              <w:t>2</w:t>
            </w:r>
          </w:p>
        </w:tc>
        <w:tc>
          <w:tcPr>
            <w:tcW w:w="1845" w:type="pct"/>
            <w:tcBorders>
              <w:top w:val="dotted" w:sz="4" w:space="0" w:color="auto"/>
              <w:left w:val="dotted" w:sz="4" w:space="0" w:color="auto"/>
              <w:bottom w:val="dotted" w:sz="4" w:space="0" w:color="auto"/>
              <w:right w:val="dotted" w:sz="4" w:space="0" w:color="auto"/>
            </w:tcBorders>
          </w:tcPr>
          <w:p w14:paraId="10925F9D" w14:textId="77777777" w:rsidR="009A5394" w:rsidRPr="00C726E1" w:rsidRDefault="009A5394" w:rsidP="00752E6A">
            <w:pPr>
              <w:spacing w:before="40" w:after="40"/>
              <w:rPr>
                <w:rFonts w:asciiTheme="minorHAnsi" w:hAnsiTheme="minorHAnsi"/>
              </w:rPr>
            </w:pPr>
          </w:p>
        </w:tc>
        <w:tc>
          <w:tcPr>
            <w:tcW w:w="1172" w:type="pct"/>
            <w:tcBorders>
              <w:top w:val="dotted" w:sz="4" w:space="0" w:color="auto"/>
              <w:left w:val="dotted" w:sz="4" w:space="0" w:color="auto"/>
              <w:bottom w:val="dotted" w:sz="4" w:space="0" w:color="auto"/>
              <w:right w:val="dotted" w:sz="4" w:space="0" w:color="auto"/>
            </w:tcBorders>
          </w:tcPr>
          <w:p w14:paraId="5A6AB904" w14:textId="77777777" w:rsidR="009A5394" w:rsidRPr="00C726E1" w:rsidRDefault="009A5394" w:rsidP="00752E6A">
            <w:pPr>
              <w:spacing w:before="40" w:after="40"/>
              <w:rPr>
                <w:rFonts w:asciiTheme="minorHAnsi" w:hAnsiTheme="minorHAnsi"/>
              </w:rPr>
            </w:pPr>
          </w:p>
        </w:tc>
        <w:tc>
          <w:tcPr>
            <w:tcW w:w="1258" w:type="pct"/>
            <w:tcBorders>
              <w:top w:val="dotted" w:sz="4" w:space="0" w:color="auto"/>
              <w:left w:val="dotted" w:sz="4" w:space="0" w:color="auto"/>
              <w:bottom w:val="dotted" w:sz="4" w:space="0" w:color="auto"/>
            </w:tcBorders>
          </w:tcPr>
          <w:p w14:paraId="4B48A405" w14:textId="77777777" w:rsidR="009A5394" w:rsidRPr="00C726E1" w:rsidRDefault="009A5394" w:rsidP="00752E6A">
            <w:pPr>
              <w:spacing w:before="40" w:after="40"/>
              <w:jc w:val="center"/>
              <w:rPr>
                <w:rFonts w:asciiTheme="minorHAnsi" w:hAnsiTheme="minorHAnsi"/>
              </w:rPr>
            </w:pPr>
          </w:p>
        </w:tc>
      </w:tr>
      <w:tr w:rsidR="009A5394" w:rsidRPr="00C726E1" w14:paraId="5A009EC4" w14:textId="77777777" w:rsidTr="00752E6A">
        <w:tc>
          <w:tcPr>
            <w:tcW w:w="294" w:type="pct"/>
            <w:tcBorders>
              <w:top w:val="dotted" w:sz="4" w:space="0" w:color="auto"/>
              <w:bottom w:val="dotted" w:sz="4" w:space="0" w:color="auto"/>
              <w:right w:val="dotted" w:sz="4" w:space="0" w:color="auto"/>
            </w:tcBorders>
          </w:tcPr>
          <w:p w14:paraId="0F677AFF" w14:textId="77777777" w:rsidR="009A5394" w:rsidRPr="00C726E1" w:rsidRDefault="009A5394" w:rsidP="00752E6A">
            <w:pPr>
              <w:spacing w:before="40" w:after="40"/>
              <w:jc w:val="center"/>
              <w:rPr>
                <w:rFonts w:asciiTheme="minorHAnsi" w:hAnsiTheme="minorHAnsi"/>
              </w:rPr>
            </w:pPr>
            <w:r w:rsidRPr="00C726E1">
              <w:rPr>
                <w:rFonts w:asciiTheme="minorHAnsi" w:hAnsiTheme="minorHAnsi"/>
              </w:rPr>
              <w:t>3</w:t>
            </w:r>
          </w:p>
        </w:tc>
        <w:tc>
          <w:tcPr>
            <w:tcW w:w="1845" w:type="pct"/>
            <w:tcBorders>
              <w:top w:val="dotted" w:sz="4" w:space="0" w:color="auto"/>
              <w:left w:val="dotted" w:sz="4" w:space="0" w:color="auto"/>
              <w:bottom w:val="dotted" w:sz="4" w:space="0" w:color="auto"/>
              <w:right w:val="dotted" w:sz="4" w:space="0" w:color="auto"/>
            </w:tcBorders>
          </w:tcPr>
          <w:p w14:paraId="0FE64183" w14:textId="77777777" w:rsidR="009A5394" w:rsidRPr="00C726E1" w:rsidRDefault="009A5394" w:rsidP="00752E6A">
            <w:pPr>
              <w:spacing w:before="40" w:after="40"/>
              <w:rPr>
                <w:rFonts w:asciiTheme="minorHAnsi" w:hAnsiTheme="minorHAnsi"/>
              </w:rPr>
            </w:pPr>
          </w:p>
        </w:tc>
        <w:tc>
          <w:tcPr>
            <w:tcW w:w="1172" w:type="pct"/>
            <w:tcBorders>
              <w:top w:val="dotted" w:sz="4" w:space="0" w:color="auto"/>
              <w:left w:val="dotted" w:sz="4" w:space="0" w:color="auto"/>
              <w:bottom w:val="dotted" w:sz="4" w:space="0" w:color="auto"/>
              <w:right w:val="dotted" w:sz="4" w:space="0" w:color="auto"/>
            </w:tcBorders>
          </w:tcPr>
          <w:p w14:paraId="0F6BECE6" w14:textId="77777777" w:rsidR="009A5394" w:rsidRPr="00C726E1" w:rsidRDefault="009A5394" w:rsidP="00752E6A">
            <w:pPr>
              <w:spacing w:before="40" w:after="40"/>
              <w:rPr>
                <w:rFonts w:asciiTheme="minorHAnsi" w:hAnsiTheme="minorHAnsi"/>
              </w:rPr>
            </w:pPr>
          </w:p>
        </w:tc>
        <w:tc>
          <w:tcPr>
            <w:tcW w:w="1258" w:type="pct"/>
            <w:tcBorders>
              <w:top w:val="dotted" w:sz="4" w:space="0" w:color="auto"/>
              <w:left w:val="dotted" w:sz="4" w:space="0" w:color="auto"/>
              <w:bottom w:val="dotted" w:sz="4" w:space="0" w:color="auto"/>
            </w:tcBorders>
          </w:tcPr>
          <w:p w14:paraId="3A6BF0C6" w14:textId="77777777" w:rsidR="009A5394" w:rsidRPr="00C726E1" w:rsidRDefault="009A5394" w:rsidP="00752E6A">
            <w:pPr>
              <w:spacing w:before="40" w:after="40"/>
              <w:jc w:val="center"/>
              <w:rPr>
                <w:rFonts w:asciiTheme="minorHAnsi" w:hAnsiTheme="minorHAnsi"/>
              </w:rPr>
            </w:pPr>
          </w:p>
        </w:tc>
      </w:tr>
      <w:tr w:rsidR="009A5394" w:rsidRPr="00C726E1" w14:paraId="73C4AC1A" w14:textId="77777777" w:rsidTr="00752E6A">
        <w:tc>
          <w:tcPr>
            <w:tcW w:w="294" w:type="pct"/>
            <w:tcBorders>
              <w:top w:val="dotted" w:sz="4" w:space="0" w:color="auto"/>
              <w:bottom w:val="dotted" w:sz="4" w:space="0" w:color="auto"/>
              <w:right w:val="dotted" w:sz="4" w:space="0" w:color="auto"/>
            </w:tcBorders>
          </w:tcPr>
          <w:p w14:paraId="64D79FF0" w14:textId="77777777" w:rsidR="009A5394" w:rsidRPr="00C726E1" w:rsidRDefault="009A5394" w:rsidP="00752E6A">
            <w:pPr>
              <w:spacing w:before="40" w:after="40"/>
              <w:jc w:val="center"/>
              <w:rPr>
                <w:rFonts w:asciiTheme="minorHAnsi" w:hAnsiTheme="minorHAnsi"/>
              </w:rPr>
            </w:pPr>
            <w:r w:rsidRPr="00C726E1">
              <w:rPr>
                <w:rFonts w:asciiTheme="minorHAnsi" w:hAnsiTheme="minorHAnsi"/>
              </w:rPr>
              <w:t>4</w:t>
            </w:r>
          </w:p>
        </w:tc>
        <w:tc>
          <w:tcPr>
            <w:tcW w:w="1845" w:type="pct"/>
            <w:tcBorders>
              <w:top w:val="dotted" w:sz="4" w:space="0" w:color="auto"/>
              <w:left w:val="dotted" w:sz="4" w:space="0" w:color="auto"/>
              <w:bottom w:val="dotted" w:sz="4" w:space="0" w:color="auto"/>
              <w:right w:val="dotted" w:sz="4" w:space="0" w:color="auto"/>
            </w:tcBorders>
          </w:tcPr>
          <w:p w14:paraId="3F1FB91E" w14:textId="77777777" w:rsidR="009A5394" w:rsidRPr="00C726E1" w:rsidRDefault="009A5394" w:rsidP="00752E6A">
            <w:pPr>
              <w:spacing w:before="40" w:after="40"/>
              <w:rPr>
                <w:rFonts w:asciiTheme="minorHAnsi" w:hAnsiTheme="minorHAnsi"/>
              </w:rPr>
            </w:pPr>
          </w:p>
        </w:tc>
        <w:tc>
          <w:tcPr>
            <w:tcW w:w="1172" w:type="pct"/>
            <w:tcBorders>
              <w:top w:val="dotted" w:sz="4" w:space="0" w:color="auto"/>
              <w:left w:val="dotted" w:sz="4" w:space="0" w:color="auto"/>
              <w:bottom w:val="dotted" w:sz="4" w:space="0" w:color="auto"/>
              <w:right w:val="dotted" w:sz="4" w:space="0" w:color="auto"/>
            </w:tcBorders>
          </w:tcPr>
          <w:p w14:paraId="3F0D8233" w14:textId="77777777" w:rsidR="009A5394" w:rsidRPr="00C726E1" w:rsidRDefault="009A5394" w:rsidP="00752E6A">
            <w:pPr>
              <w:spacing w:before="40" w:after="40"/>
              <w:rPr>
                <w:rFonts w:asciiTheme="minorHAnsi" w:hAnsiTheme="minorHAnsi"/>
              </w:rPr>
            </w:pPr>
          </w:p>
        </w:tc>
        <w:tc>
          <w:tcPr>
            <w:tcW w:w="1258" w:type="pct"/>
            <w:tcBorders>
              <w:top w:val="dotted" w:sz="4" w:space="0" w:color="auto"/>
              <w:left w:val="dotted" w:sz="4" w:space="0" w:color="auto"/>
              <w:bottom w:val="dotted" w:sz="4" w:space="0" w:color="auto"/>
            </w:tcBorders>
          </w:tcPr>
          <w:p w14:paraId="0448B141" w14:textId="77777777" w:rsidR="009A5394" w:rsidRPr="00C726E1" w:rsidRDefault="009A5394" w:rsidP="00752E6A">
            <w:pPr>
              <w:spacing w:before="40" w:after="40"/>
              <w:jc w:val="center"/>
              <w:rPr>
                <w:rFonts w:asciiTheme="minorHAnsi" w:hAnsiTheme="minorHAnsi"/>
              </w:rPr>
            </w:pPr>
          </w:p>
        </w:tc>
      </w:tr>
      <w:tr w:rsidR="009A5394" w:rsidRPr="00C726E1" w14:paraId="3774BB3C" w14:textId="77777777" w:rsidTr="00752E6A">
        <w:tc>
          <w:tcPr>
            <w:tcW w:w="294" w:type="pct"/>
            <w:tcBorders>
              <w:top w:val="dotted" w:sz="4" w:space="0" w:color="auto"/>
              <w:right w:val="dotted" w:sz="4" w:space="0" w:color="auto"/>
            </w:tcBorders>
          </w:tcPr>
          <w:p w14:paraId="5B0B6910" w14:textId="77777777" w:rsidR="009A5394" w:rsidRPr="00C726E1" w:rsidRDefault="009A5394" w:rsidP="00752E6A">
            <w:pPr>
              <w:spacing w:before="40" w:after="40"/>
              <w:jc w:val="center"/>
              <w:rPr>
                <w:rFonts w:asciiTheme="minorHAnsi" w:hAnsiTheme="minorHAnsi"/>
              </w:rPr>
            </w:pPr>
            <w:r w:rsidRPr="00C726E1">
              <w:rPr>
                <w:rFonts w:asciiTheme="minorHAnsi" w:hAnsiTheme="minorHAnsi"/>
              </w:rPr>
              <w:t>5</w:t>
            </w:r>
          </w:p>
        </w:tc>
        <w:tc>
          <w:tcPr>
            <w:tcW w:w="1845" w:type="pct"/>
            <w:tcBorders>
              <w:top w:val="dotted" w:sz="4" w:space="0" w:color="auto"/>
              <w:left w:val="dotted" w:sz="4" w:space="0" w:color="auto"/>
              <w:right w:val="dotted" w:sz="4" w:space="0" w:color="auto"/>
            </w:tcBorders>
          </w:tcPr>
          <w:p w14:paraId="5FCA8252" w14:textId="77777777" w:rsidR="009A5394" w:rsidRPr="00C726E1" w:rsidRDefault="009A5394" w:rsidP="00752E6A">
            <w:pPr>
              <w:spacing w:before="40" w:after="40"/>
              <w:rPr>
                <w:rFonts w:asciiTheme="minorHAnsi" w:hAnsiTheme="minorHAnsi"/>
              </w:rPr>
            </w:pPr>
          </w:p>
        </w:tc>
        <w:tc>
          <w:tcPr>
            <w:tcW w:w="1172" w:type="pct"/>
            <w:tcBorders>
              <w:top w:val="dotted" w:sz="4" w:space="0" w:color="auto"/>
              <w:left w:val="dotted" w:sz="4" w:space="0" w:color="auto"/>
              <w:right w:val="dotted" w:sz="4" w:space="0" w:color="auto"/>
            </w:tcBorders>
          </w:tcPr>
          <w:p w14:paraId="76F67920" w14:textId="77777777" w:rsidR="009A5394" w:rsidRPr="00C726E1" w:rsidRDefault="009A5394" w:rsidP="00752E6A">
            <w:pPr>
              <w:spacing w:before="40" w:after="40"/>
              <w:rPr>
                <w:rFonts w:asciiTheme="minorHAnsi" w:hAnsiTheme="minorHAnsi"/>
              </w:rPr>
            </w:pPr>
          </w:p>
        </w:tc>
        <w:tc>
          <w:tcPr>
            <w:tcW w:w="1258" w:type="pct"/>
            <w:tcBorders>
              <w:top w:val="dotted" w:sz="4" w:space="0" w:color="auto"/>
              <w:left w:val="dotted" w:sz="4" w:space="0" w:color="auto"/>
            </w:tcBorders>
          </w:tcPr>
          <w:p w14:paraId="6891ABB2" w14:textId="77777777" w:rsidR="009A5394" w:rsidRPr="00C726E1" w:rsidRDefault="009A5394" w:rsidP="00752E6A">
            <w:pPr>
              <w:spacing w:before="40" w:after="40"/>
              <w:jc w:val="center"/>
              <w:rPr>
                <w:rFonts w:asciiTheme="minorHAnsi" w:hAnsiTheme="minorHAnsi"/>
              </w:rPr>
            </w:pPr>
          </w:p>
        </w:tc>
      </w:tr>
    </w:tbl>
    <w:p w14:paraId="143FB209" w14:textId="77777777" w:rsidR="009A5394" w:rsidRPr="00C726E1" w:rsidRDefault="009A5394" w:rsidP="009A5394">
      <w:pPr>
        <w:tabs>
          <w:tab w:val="left" w:pos="1068"/>
        </w:tabs>
        <w:spacing w:before="120" w:after="120"/>
        <w:ind w:left="284" w:hanging="284"/>
        <w:rPr>
          <w:rFonts w:asciiTheme="minorHAnsi" w:hAnsi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18"/>
      </w:tblGrid>
      <w:tr w:rsidR="009A5394" w:rsidRPr="00C726E1" w14:paraId="5FFA4D05" w14:textId="77777777" w:rsidTr="00461E20">
        <w:tc>
          <w:tcPr>
            <w:tcW w:w="10018" w:type="dxa"/>
            <w:shd w:val="clear" w:color="auto" w:fill="auto"/>
          </w:tcPr>
          <w:p w14:paraId="3E8719EC" w14:textId="77777777" w:rsidR="009A5394" w:rsidRPr="00C726E1" w:rsidRDefault="009A5394" w:rsidP="00752E6A">
            <w:pPr>
              <w:widowControl w:val="0"/>
              <w:jc w:val="center"/>
              <w:rPr>
                <w:rFonts w:asciiTheme="minorHAnsi" w:hAnsiTheme="minorHAnsi"/>
                <w:b/>
                <w:bCs/>
              </w:rPr>
            </w:pPr>
            <w:r w:rsidRPr="00C726E1">
              <w:rPr>
                <w:rFonts w:asciiTheme="minorHAnsi" w:hAnsiTheme="minorHAnsi"/>
                <w:b/>
                <w:bCs/>
                <w:spacing w:val="-4"/>
              </w:rPr>
              <w:t>L. CONOSCENZA DELLE CONDIZIONI CONTRATTUALI, INDICAZIONE DEI RECAPITI, INDICAZIONI AI FINI DELLA VERIFICA REGOLARITA’ CONTRIBUTIVA</w:t>
            </w:r>
          </w:p>
        </w:tc>
      </w:tr>
    </w:tbl>
    <w:p w14:paraId="2069B44D" w14:textId="77777777" w:rsidR="009A5394" w:rsidRPr="00C726E1" w:rsidRDefault="009A5394" w:rsidP="009A5394">
      <w:pPr>
        <w:tabs>
          <w:tab w:val="left" w:pos="1068"/>
        </w:tabs>
        <w:rPr>
          <w:rFonts w:asciiTheme="minorHAnsi" w:hAnsiTheme="minorHAnsi"/>
          <w:b/>
        </w:rPr>
      </w:pPr>
    </w:p>
    <w:p w14:paraId="1236AEA4" w14:textId="77777777" w:rsidR="009A5394" w:rsidRPr="00C726E1" w:rsidRDefault="009A5394" w:rsidP="009A5394">
      <w:pPr>
        <w:tabs>
          <w:tab w:val="left" w:pos="1068"/>
        </w:tabs>
        <w:rPr>
          <w:rFonts w:asciiTheme="minorHAnsi" w:hAnsiTheme="minorHAnsi"/>
          <w:b/>
        </w:rPr>
      </w:pPr>
    </w:p>
    <w:p w14:paraId="56D673B0" w14:textId="39009480" w:rsidR="009A5394" w:rsidRDefault="009A5394" w:rsidP="009A5394">
      <w:pPr>
        <w:tabs>
          <w:tab w:val="left" w:pos="1068"/>
        </w:tabs>
        <w:ind w:left="284" w:hanging="284"/>
        <w:jc w:val="center"/>
        <w:rPr>
          <w:rFonts w:asciiTheme="minorHAnsi" w:hAnsiTheme="minorHAnsi"/>
          <w:b/>
        </w:rPr>
      </w:pPr>
      <w:r w:rsidRPr="00C726E1">
        <w:rPr>
          <w:rFonts w:asciiTheme="minorHAnsi" w:hAnsiTheme="minorHAnsi"/>
          <w:b/>
        </w:rPr>
        <w:t xml:space="preserve">DICHIARA INFINE </w:t>
      </w:r>
      <w:r w:rsidRPr="00C726E1">
        <w:rPr>
          <w:rFonts w:asciiTheme="minorHAnsi" w:hAnsiTheme="minorHAnsi"/>
          <w:b/>
          <w:vertAlign w:val="superscript"/>
        </w:rPr>
        <w:footnoteReference w:id="33"/>
      </w:r>
      <w:r w:rsidRPr="00C726E1">
        <w:rPr>
          <w:rFonts w:asciiTheme="minorHAnsi" w:hAnsiTheme="minorHAnsi"/>
          <w:b/>
        </w:rPr>
        <w:t xml:space="preserve"> </w:t>
      </w:r>
    </w:p>
    <w:p w14:paraId="52516F84" w14:textId="77777777" w:rsidR="00461E20" w:rsidRPr="00C726E1" w:rsidRDefault="00461E20" w:rsidP="009A5394">
      <w:pPr>
        <w:tabs>
          <w:tab w:val="left" w:pos="1068"/>
        </w:tabs>
        <w:ind w:left="284" w:hanging="284"/>
        <w:jc w:val="center"/>
        <w:rPr>
          <w:rFonts w:asciiTheme="minorHAnsi" w:hAnsiTheme="minorHAnsi"/>
          <w:b/>
        </w:rPr>
      </w:pPr>
    </w:p>
    <w:p w14:paraId="7C2103EC" w14:textId="3FC4E2C4" w:rsidR="009A5394" w:rsidRDefault="009A5394" w:rsidP="00C634FF">
      <w:pPr>
        <w:numPr>
          <w:ilvl w:val="0"/>
          <w:numId w:val="3"/>
        </w:numPr>
        <w:ind w:left="317" w:right="0" w:hanging="374"/>
        <w:rPr>
          <w:rFonts w:asciiTheme="minorHAnsi" w:hAnsiTheme="minorHAnsi"/>
        </w:rPr>
      </w:pPr>
      <w:r w:rsidRPr="00C726E1">
        <w:rPr>
          <w:rFonts w:asciiTheme="minorHAnsi" w:hAnsiTheme="minorHAnsi"/>
        </w:rPr>
        <w:lastRenderedPageBreak/>
        <w:t>di accettare espressamente il Capitolato d’Appalto, e la documentazione progettuale tutta predisposta dalla stazione appaltante, ribadendo di non avere riserva alcuna in ordine alla eseguibilità dei lavori in appalto, secondo quanto già espresso nella propria manifestazione di interesse;</w:t>
      </w:r>
    </w:p>
    <w:p w14:paraId="321D1F2B" w14:textId="1D085855" w:rsidR="00461E20" w:rsidRDefault="00461E20" w:rsidP="00C634FF">
      <w:pPr>
        <w:numPr>
          <w:ilvl w:val="0"/>
          <w:numId w:val="3"/>
        </w:numPr>
        <w:tabs>
          <w:tab w:val="left" w:pos="284"/>
          <w:tab w:val="left" w:pos="426"/>
          <w:tab w:val="left" w:pos="709"/>
        </w:tabs>
        <w:ind w:left="317" w:right="0" w:hanging="374"/>
        <w:rPr>
          <w:rFonts w:asciiTheme="minorHAnsi" w:hAnsiTheme="minorHAnsi"/>
        </w:rPr>
      </w:pPr>
    </w:p>
    <w:p w14:paraId="19A05E89" w14:textId="5DFD3C40" w:rsidR="009A5394" w:rsidRPr="00C726E1" w:rsidRDefault="00461E20" w:rsidP="00A113FD">
      <w:pPr>
        <w:tabs>
          <w:tab w:val="left" w:pos="284"/>
          <w:tab w:val="left" w:pos="426"/>
          <w:tab w:val="left" w:pos="709"/>
        </w:tabs>
        <w:ind w:left="318" w:right="0"/>
        <w:rPr>
          <w:rFonts w:asciiTheme="minorHAnsi" w:hAnsiTheme="minorHAnsi"/>
        </w:rPr>
      </w:pPr>
      <w:r w:rsidRPr="00877A51">
        <w:rPr>
          <w:noProof/>
          <w:position w:val="-3"/>
        </w:rPr>
        <mc:AlternateContent>
          <mc:Choice Requires="wpg">
            <w:drawing>
              <wp:inline distT="0" distB="0" distL="0" distR="0" wp14:anchorId="0F786F67" wp14:editId="1A5671A0">
                <wp:extent cx="135890" cy="135890"/>
                <wp:effectExtent l="0" t="0" r="0" b="0"/>
                <wp:docPr id="2061446103"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957240350"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586505B4"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" filled="f" strokecolor="#000006" strokeweight=".25397mm">
                  <v:path arrowok="t"/>
                </v:rect>
                <w10:anchorlock/>
              </v:group>
            </w:pict>
          </mc:Fallback>
        </mc:AlternateContent>
      </w:r>
      <w:r>
        <w:rPr>
          <w:rFonts w:asciiTheme="minorHAnsi" w:hAnsiTheme="minorHAnsi"/>
        </w:rPr>
        <w:t xml:space="preserve"> c</w:t>
      </w:r>
      <w:r w:rsidR="009A5394" w:rsidRPr="00C726E1">
        <w:rPr>
          <w:rFonts w:asciiTheme="minorHAnsi" w:hAnsiTheme="minorHAnsi"/>
        </w:rPr>
        <w:t>he il Contratto Nazionale applicato ai propri dipendenti risulta essere</w:t>
      </w:r>
      <w:r>
        <w:rPr>
          <w:rFonts w:asciiTheme="minorHAnsi" w:hAnsiTheme="minorHAnsi"/>
        </w:rPr>
        <w:t xml:space="preserve"> ____________________________ </w:t>
      </w:r>
      <w:r w:rsidR="009A5394" w:rsidRPr="00C726E1">
        <w:rPr>
          <w:rFonts w:asciiTheme="minorHAnsi" w:hAnsiTheme="minorHAnsi"/>
        </w:rPr>
        <w:t>ossia quello indicato dalla stazione appaltante</w:t>
      </w:r>
    </w:p>
    <w:p w14:paraId="38577387" w14:textId="77777777" w:rsidR="009A5394" w:rsidRPr="00AF6A13" w:rsidRDefault="009A5394" w:rsidP="009A5394">
      <w:pPr>
        <w:ind w:left="318"/>
        <w:rPr>
          <w:rFonts w:asciiTheme="minorHAnsi" w:hAnsiTheme="minorHAnsi"/>
          <w:b/>
          <w:bCs/>
        </w:rPr>
      </w:pPr>
      <w:r w:rsidRPr="00AF6A13">
        <w:rPr>
          <w:rFonts w:asciiTheme="minorHAnsi" w:hAnsiTheme="minorHAnsi"/>
          <w:b/>
          <w:bCs/>
        </w:rPr>
        <w:t>Ovvero</w:t>
      </w:r>
    </w:p>
    <w:p w14:paraId="0DF7E002" w14:textId="488D7FF6" w:rsidR="009A5394" w:rsidRDefault="00AF6A13" w:rsidP="009A5394">
      <w:pPr>
        <w:ind w:left="318"/>
        <w:rPr>
          <w:rFonts w:asciiTheme="minorHAnsi" w:hAnsiTheme="minorHAnsi"/>
        </w:rPr>
      </w:pPr>
      <w:r w:rsidRPr="00877A51">
        <w:rPr>
          <w:noProof/>
          <w:position w:val="-3"/>
        </w:rPr>
        <mc:AlternateContent>
          <mc:Choice Requires="wpg">
            <w:drawing>
              <wp:inline distT="0" distB="0" distL="0" distR="0" wp14:anchorId="6F94D7CA" wp14:editId="3C27478F">
                <wp:extent cx="135890" cy="135890"/>
                <wp:effectExtent l="0" t="0" r="0" b="0"/>
                <wp:docPr id="1352522554"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1120083340"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6C791DD2"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" filled="f" strokecolor="#000006" strokeweight=".25397mm">
                  <v:path arrowok="t"/>
                </v:rect>
                <w10:anchorlock/>
              </v:group>
            </w:pict>
          </mc:Fallback>
        </mc:AlternateContent>
      </w:r>
      <w:r>
        <w:rPr>
          <w:rFonts w:asciiTheme="minorHAnsi" w:hAnsiTheme="minorHAnsi"/>
        </w:rPr>
        <w:t xml:space="preserve"> </w:t>
      </w:r>
      <w:r w:rsidR="00461E20">
        <w:rPr>
          <w:rFonts w:asciiTheme="minorHAnsi" w:hAnsiTheme="minorHAnsi"/>
        </w:rPr>
        <w:t>c</w:t>
      </w:r>
      <w:r w:rsidR="009A5394" w:rsidRPr="00C726E1">
        <w:rPr>
          <w:rFonts w:asciiTheme="minorHAnsi" w:hAnsiTheme="minorHAnsi"/>
        </w:rPr>
        <w:t xml:space="preserve">he il Contratto Nazionale applicato ai propri dipendenti risulta essere </w:t>
      </w:r>
      <w:r w:rsidR="00461E20">
        <w:rPr>
          <w:rFonts w:asciiTheme="minorHAnsi" w:hAnsiTheme="minorHAnsi"/>
        </w:rPr>
        <w:t xml:space="preserve">_____________________ </w:t>
      </w:r>
      <w:r w:rsidR="009A5394" w:rsidRPr="00C726E1">
        <w:rPr>
          <w:rFonts w:asciiTheme="minorHAnsi" w:hAnsiTheme="minorHAnsi"/>
        </w:rPr>
        <w:t>e che il medesimo, essendo equivalente, assicura le medesime tutele economiche e normative ai lavoratori di quello indicato dalla stazione appaltante, esprimendo la disponibilità ad ogni verifica in tal senso, secondo quanto stabilito dal D. Lgs 36/2023;</w:t>
      </w:r>
    </w:p>
    <w:p w14:paraId="795957A8" w14:textId="2FB87DD1" w:rsidR="009A5394" w:rsidRPr="00C726E1" w:rsidRDefault="009A5394" w:rsidP="00C634FF">
      <w:pPr>
        <w:numPr>
          <w:ilvl w:val="0"/>
          <w:numId w:val="3"/>
        </w:numPr>
        <w:spacing w:after="120" w:line="276" w:lineRule="auto"/>
        <w:ind w:left="317" w:right="0" w:hanging="374"/>
        <w:rPr>
          <w:rFonts w:asciiTheme="minorHAnsi" w:hAnsiTheme="minorHAnsi"/>
        </w:rPr>
      </w:pPr>
      <w:r w:rsidRPr="00C726E1">
        <w:rPr>
          <w:rFonts w:asciiTheme="minorHAnsi" w:hAnsiTheme="minorHAnsi"/>
        </w:rPr>
        <w:t>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14:paraId="7384CB4E" w14:textId="73400879" w:rsidR="009A5394" w:rsidRPr="00C726E1" w:rsidRDefault="009A5394" w:rsidP="00C634FF">
      <w:pPr>
        <w:numPr>
          <w:ilvl w:val="0"/>
          <w:numId w:val="3"/>
        </w:numPr>
        <w:spacing w:after="120" w:line="276" w:lineRule="auto"/>
        <w:ind w:left="317" w:right="0" w:hanging="374"/>
        <w:rPr>
          <w:rFonts w:asciiTheme="minorHAnsi" w:hAnsiTheme="minorHAnsi"/>
        </w:rPr>
      </w:pPr>
      <w:r w:rsidRPr="00C726E1">
        <w:rPr>
          <w:rFonts w:asciiTheme="minorHAnsi" w:hAnsiTheme="minorHAnsi"/>
        </w:rPr>
        <w:t>che l’indicazione dei propri costi di manodopera e degli oneri aziendali di sicurezza all’interno dell’offerta economica è derivata da una valutazione effettuata sulla base delle attuali capacità produttive dell’impresa e dei costi effettivi sino ad oggi sostenuti, posti in rapporto all’appalto cui si concorre;</w:t>
      </w:r>
    </w:p>
    <w:p w14:paraId="4878522B" w14:textId="4EBF42AC" w:rsidR="009A5394" w:rsidRPr="00C726E1" w:rsidRDefault="009A5394" w:rsidP="00C634FF">
      <w:pPr>
        <w:numPr>
          <w:ilvl w:val="0"/>
          <w:numId w:val="3"/>
        </w:numPr>
        <w:spacing w:after="120" w:line="276" w:lineRule="auto"/>
        <w:ind w:left="317" w:right="0" w:hanging="374"/>
        <w:rPr>
          <w:rFonts w:asciiTheme="minorHAnsi" w:hAnsiTheme="minorHAnsi"/>
        </w:rPr>
      </w:pPr>
      <w:r w:rsidRPr="00C726E1">
        <w:rPr>
          <w:rFonts w:asciiTheme="minorHAnsi" w:hAnsiTheme="minorHAnsi"/>
        </w:rPr>
        <w:t>che pertanto, sulla base della stima effettuata, l’indicazione del corrispettivo contrattuale proposto e del conseguente ribasso è remunerativo per l’impresa, tenendo conto di tutte le condizioni necessarie per l’esecuzione dei lavori, con particolare riferimento al costo della manodopera e degli oneri aziendali di sicurezza;</w:t>
      </w:r>
    </w:p>
    <w:p w14:paraId="4AF50593" w14:textId="023728F6" w:rsidR="009A5394" w:rsidRPr="00C726E1" w:rsidRDefault="009A5394" w:rsidP="00C634FF">
      <w:pPr>
        <w:numPr>
          <w:ilvl w:val="0"/>
          <w:numId w:val="3"/>
        </w:numPr>
        <w:spacing w:after="200" w:line="276" w:lineRule="auto"/>
        <w:ind w:right="0"/>
        <w:rPr>
          <w:rFonts w:asciiTheme="minorHAnsi" w:hAnsiTheme="minorHAnsi"/>
        </w:rPr>
      </w:pPr>
      <w:r w:rsidRPr="00C726E1">
        <w:rPr>
          <w:rFonts w:asciiTheme="minorHAnsi" w:hAnsiTheme="minorHAnsi"/>
        </w:rPr>
        <w:t xml:space="preserve">di accettare espressamente che la stazione appaltante, qualora l’offerta presentata risulti aggiudicataria, verifichi l’attendibilità degli impegni assunti da questa impresa la stazione appaltante valutando la sostenibilità economica del preventivo anche in relazione alla tutela dei diritti inderogabili dei lavoratori, potendo operare anche ai sensi dell’articolo 110 del </w:t>
      </w:r>
      <w:r w:rsidR="00A91E86">
        <w:rPr>
          <w:rFonts w:asciiTheme="minorHAnsi" w:hAnsiTheme="minorHAnsi"/>
        </w:rPr>
        <w:t>d.lgs.</w:t>
      </w:r>
      <w:r w:rsidRPr="00C726E1">
        <w:rPr>
          <w:rFonts w:asciiTheme="minorHAnsi" w:hAnsiTheme="minorHAnsi"/>
        </w:rPr>
        <w:t xml:space="preserve"> 36/2023</w:t>
      </w:r>
    </w:p>
    <w:p w14:paraId="34E3BCF5" w14:textId="77777777" w:rsidR="009A5394" w:rsidRPr="00C726E1" w:rsidRDefault="009A5394" w:rsidP="009A5394">
      <w:pPr>
        <w:tabs>
          <w:tab w:val="left" w:pos="1068"/>
        </w:tabs>
        <w:spacing w:before="120" w:after="120"/>
        <w:ind w:left="284" w:hanging="284"/>
        <w:jc w:val="center"/>
        <w:rPr>
          <w:rFonts w:asciiTheme="minorHAnsi" w:hAnsiTheme="minorHAnsi"/>
          <w:b/>
        </w:rPr>
      </w:pPr>
      <w:r w:rsidRPr="00C726E1">
        <w:rPr>
          <w:rFonts w:asciiTheme="minorHAnsi" w:hAnsiTheme="minorHAnsi"/>
          <w:b/>
        </w:rPr>
        <w:t>DICHIARA</w:t>
      </w:r>
      <w:r w:rsidRPr="00C726E1">
        <w:rPr>
          <w:rFonts w:asciiTheme="minorHAnsi" w:hAnsiTheme="minorHAnsi"/>
          <w:vertAlign w:val="superscript"/>
        </w:rPr>
        <w:t xml:space="preserve"> </w:t>
      </w:r>
    </w:p>
    <w:p w14:paraId="1FD4D3B4" w14:textId="3CB91C54" w:rsidR="009A5394" w:rsidRPr="00C726E1" w:rsidRDefault="009A5394" w:rsidP="009A5394">
      <w:pPr>
        <w:ind w:left="283" w:hanging="340"/>
        <w:rPr>
          <w:rFonts w:asciiTheme="minorHAnsi" w:hAnsiTheme="minorHAnsi"/>
        </w:rPr>
      </w:pPr>
      <w:r w:rsidRPr="00C726E1">
        <w:rPr>
          <w:rFonts w:asciiTheme="minorHAnsi" w:hAnsiTheme="minorHAnsi"/>
          <w:b/>
        </w:rPr>
        <w:t>7.</w:t>
      </w:r>
      <w:r w:rsidR="00461E20">
        <w:rPr>
          <w:rFonts w:asciiTheme="minorHAnsi" w:hAnsiTheme="minorHAnsi"/>
          <w:b/>
        </w:rPr>
        <w:tab/>
      </w:r>
      <w:r w:rsidRPr="00C726E1">
        <w:rPr>
          <w:rFonts w:asciiTheme="minorHAnsi" w:hAnsiTheme="minorHAnsi"/>
        </w:rPr>
        <w:t>ai fini della piena conoscenza ed efficacia delle comunicazioni:</w:t>
      </w:r>
    </w:p>
    <w:p w14:paraId="42CA6BEB" w14:textId="01E2BFE3" w:rsidR="009A5394" w:rsidRPr="00C726E1" w:rsidRDefault="00AF6A13" w:rsidP="00461E20">
      <w:pPr>
        <w:ind w:left="567" w:hanging="283"/>
        <w:rPr>
          <w:rFonts w:asciiTheme="minorHAnsi" w:hAnsiTheme="minorHAnsi"/>
        </w:rPr>
      </w:pPr>
      <w:r w:rsidRPr="00877A51">
        <w:rPr>
          <w:noProof/>
          <w:position w:val="-3"/>
        </w:rPr>
        <mc:AlternateContent>
          <mc:Choice Requires="wpg">
            <w:drawing>
              <wp:inline distT="0" distB="0" distL="0" distR="0" wp14:anchorId="180D641B" wp14:editId="54C62138">
                <wp:extent cx="135890" cy="135890"/>
                <wp:effectExtent l="0" t="0" r="0" b="0"/>
                <wp:docPr id="1772024603"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100717877"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09639F40"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" filled="f" strokecolor="#000006" strokeweight=".25397mm">
                  <v:path arrowok="t"/>
                </v:rect>
                <w10:anchorlock/>
              </v:group>
            </w:pict>
          </mc:Fallback>
        </mc:AlternateContent>
      </w:r>
      <w:r>
        <w:rPr>
          <w:rFonts w:asciiTheme="minorHAnsi" w:hAnsiTheme="minorHAnsi"/>
        </w:rPr>
        <w:t xml:space="preserve"> </w:t>
      </w:r>
      <w:r w:rsidR="009A5394" w:rsidRPr="00C726E1">
        <w:rPr>
          <w:rFonts w:asciiTheme="minorHAnsi" w:hAnsiTheme="minorHAnsi"/>
        </w:rPr>
        <w:t xml:space="preserve">- quale </w:t>
      </w:r>
      <w:r w:rsidR="009A5394" w:rsidRPr="00C726E1">
        <w:rPr>
          <w:rFonts w:asciiTheme="minorHAnsi" w:hAnsiTheme="minorHAnsi"/>
          <w:b/>
          <w:caps/>
        </w:rPr>
        <w:t>OPERATORE in forma singola</w:t>
      </w:r>
      <w:r w:rsidR="009A5394" w:rsidRPr="00C726E1">
        <w:rPr>
          <w:rFonts w:asciiTheme="minorHAnsi" w:hAnsiTheme="minorHAnsi"/>
        </w:rPr>
        <w:t xml:space="preserve"> ovvero </w:t>
      </w:r>
      <w:r w:rsidR="009A5394" w:rsidRPr="00C726E1">
        <w:rPr>
          <w:rFonts w:asciiTheme="minorHAnsi" w:hAnsiTheme="minorHAnsi"/>
          <w:b/>
        </w:rPr>
        <w:t xml:space="preserve">MANDATARIO </w:t>
      </w:r>
      <w:r w:rsidR="009A5394" w:rsidRPr="00C726E1">
        <w:rPr>
          <w:rFonts w:asciiTheme="minorHAnsi" w:hAnsiTheme="minorHAnsi"/>
        </w:rPr>
        <w:t xml:space="preserve">di RTI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
        <w:gridCol w:w="630"/>
        <w:gridCol w:w="774"/>
        <w:gridCol w:w="1230"/>
        <w:gridCol w:w="871"/>
        <w:gridCol w:w="1088"/>
        <w:gridCol w:w="2358"/>
        <w:gridCol w:w="1297"/>
        <w:gridCol w:w="790"/>
      </w:tblGrid>
      <w:tr w:rsidR="009A5394" w:rsidRPr="00C726E1" w14:paraId="6050E006" w14:textId="77777777" w:rsidTr="00AF6A13">
        <w:tc>
          <w:tcPr>
            <w:tcW w:w="598" w:type="dxa"/>
            <w:tcBorders>
              <w:top w:val="nil"/>
              <w:left w:val="nil"/>
              <w:bottom w:val="nil"/>
              <w:right w:val="nil"/>
            </w:tcBorders>
          </w:tcPr>
          <w:p w14:paraId="6A9AF3CE" w14:textId="77777777" w:rsidR="009A5394" w:rsidRPr="00C726E1" w:rsidRDefault="009A5394" w:rsidP="00752E6A">
            <w:pPr>
              <w:spacing w:before="40" w:after="40"/>
              <w:rPr>
                <w:rFonts w:asciiTheme="minorHAnsi" w:hAnsiTheme="minorHAnsi"/>
              </w:rPr>
            </w:pPr>
            <w:r w:rsidRPr="00C726E1">
              <w:rPr>
                <w:rFonts w:asciiTheme="minorHAnsi" w:hAnsiTheme="minorHAnsi"/>
              </w:rPr>
              <w:t>a)</w:t>
            </w:r>
          </w:p>
        </w:tc>
        <w:tc>
          <w:tcPr>
            <w:tcW w:w="9038" w:type="dxa"/>
            <w:gridSpan w:val="8"/>
            <w:tcBorders>
              <w:top w:val="nil"/>
              <w:left w:val="nil"/>
              <w:bottom w:val="nil"/>
              <w:right w:val="nil"/>
            </w:tcBorders>
          </w:tcPr>
          <w:p w14:paraId="55881315" w14:textId="77777777" w:rsidR="009A5394" w:rsidRPr="00C726E1" w:rsidRDefault="009A5394" w:rsidP="00752E6A">
            <w:pPr>
              <w:spacing w:before="40" w:after="40"/>
              <w:rPr>
                <w:rFonts w:asciiTheme="minorHAnsi" w:hAnsiTheme="minorHAnsi"/>
              </w:rPr>
            </w:pPr>
            <w:r w:rsidRPr="00C726E1">
              <w:rPr>
                <w:rFonts w:asciiTheme="minorHAnsi" w:hAnsiTheme="minorHAnsi"/>
              </w:rPr>
              <w:t>di eleggere, ai fini della presente procedura, il proprio domicilio all’indirizzo:</w:t>
            </w:r>
          </w:p>
        </w:tc>
      </w:tr>
      <w:tr w:rsidR="009A5394" w:rsidRPr="00C726E1" w14:paraId="60126515" w14:textId="77777777" w:rsidTr="00AF6A13">
        <w:tc>
          <w:tcPr>
            <w:tcW w:w="598" w:type="dxa"/>
            <w:tcBorders>
              <w:top w:val="nil"/>
              <w:left w:val="nil"/>
              <w:bottom w:val="nil"/>
              <w:right w:val="nil"/>
            </w:tcBorders>
          </w:tcPr>
          <w:p w14:paraId="19AF2664" w14:textId="77777777" w:rsidR="009A5394" w:rsidRPr="00C726E1" w:rsidRDefault="009A5394" w:rsidP="00752E6A">
            <w:pPr>
              <w:spacing w:before="40" w:after="40"/>
              <w:rPr>
                <w:rFonts w:asciiTheme="minorHAnsi" w:hAnsiTheme="minorHAnsi"/>
              </w:rPr>
            </w:pPr>
          </w:p>
        </w:tc>
        <w:tc>
          <w:tcPr>
            <w:tcW w:w="630" w:type="dxa"/>
            <w:tcBorders>
              <w:top w:val="nil"/>
              <w:left w:val="nil"/>
              <w:bottom w:val="nil"/>
              <w:right w:val="nil"/>
            </w:tcBorders>
          </w:tcPr>
          <w:p w14:paraId="6F60867E" w14:textId="4B72D757" w:rsidR="009A5394" w:rsidRPr="00C726E1" w:rsidRDefault="00AF6A13" w:rsidP="00752E6A">
            <w:pPr>
              <w:spacing w:before="40" w:after="40"/>
              <w:rPr>
                <w:rFonts w:asciiTheme="minorHAnsi" w:hAnsiTheme="minorHAnsi"/>
              </w:rPr>
            </w:pPr>
            <w:r w:rsidRPr="00877A51">
              <w:rPr>
                <w:noProof/>
                <w:position w:val="-3"/>
              </w:rPr>
              <mc:AlternateContent>
                <mc:Choice Requires="wpg">
                  <w:drawing>
                    <wp:inline distT="0" distB="0" distL="0" distR="0" wp14:anchorId="0FBBFCCD" wp14:editId="39DDEFEF">
                      <wp:extent cx="135890" cy="135890"/>
                      <wp:effectExtent l="0" t="0" r="0" b="0"/>
                      <wp:docPr id="1089001019"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1251826936"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25C00F60"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" filled="f" strokecolor="#000006" strokeweight=".25397mm">
                        <v:path arrowok="t"/>
                      </v:rect>
                      <w10:anchorlock/>
                    </v:group>
                  </w:pict>
                </mc:Fallback>
              </mc:AlternateContent>
            </w:r>
            <w:r w:rsidR="009A5394" w:rsidRPr="00C726E1">
              <w:rPr>
                <w:rFonts w:asciiTheme="minorHAnsi" w:hAnsiTheme="minorHAnsi"/>
              </w:rPr>
              <w:t>-</w:t>
            </w:r>
          </w:p>
        </w:tc>
        <w:tc>
          <w:tcPr>
            <w:tcW w:w="8408" w:type="dxa"/>
            <w:gridSpan w:val="7"/>
            <w:tcBorders>
              <w:top w:val="nil"/>
              <w:left w:val="nil"/>
              <w:bottom w:val="nil"/>
              <w:right w:val="nil"/>
            </w:tcBorders>
          </w:tcPr>
          <w:p w14:paraId="65148A81" w14:textId="77777777" w:rsidR="009A5394" w:rsidRPr="00C726E1" w:rsidRDefault="009A5394" w:rsidP="00752E6A">
            <w:pPr>
              <w:spacing w:before="40" w:after="40"/>
              <w:rPr>
                <w:rFonts w:asciiTheme="minorHAnsi" w:hAnsiTheme="minorHAnsi"/>
              </w:rPr>
            </w:pPr>
            <w:r w:rsidRPr="00C726E1">
              <w:rPr>
                <w:rFonts w:asciiTheme="minorHAnsi" w:hAnsiTheme="minorHAnsi"/>
              </w:rPr>
              <w:t>riportato all’inizio della presente dichiarazione;</w:t>
            </w:r>
          </w:p>
        </w:tc>
      </w:tr>
      <w:tr w:rsidR="009A5394" w:rsidRPr="00C726E1" w14:paraId="3F467D26" w14:textId="77777777" w:rsidTr="00AF6A13">
        <w:tc>
          <w:tcPr>
            <w:tcW w:w="598" w:type="dxa"/>
            <w:tcBorders>
              <w:top w:val="nil"/>
              <w:left w:val="nil"/>
              <w:bottom w:val="nil"/>
              <w:right w:val="nil"/>
            </w:tcBorders>
          </w:tcPr>
          <w:p w14:paraId="3CBCB7E3" w14:textId="77777777" w:rsidR="009A5394" w:rsidRPr="00C726E1" w:rsidRDefault="009A5394" w:rsidP="00752E6A">
            <w:pPr>
              <w:spacing w:before="40" w:after="40"/>
              <w:rPr>
                <w:rFonts w:asciiTheme="minorHAnsi" w:hAnsiTheme="minorHAnsi"/>
              </w:rPr>
            </w:pPr>
          </w:p>
        </w:tc>
        <w:tc>
          <w:tcPr>
            <w:tcW w:w="630" w:type="dxa"/>
            <w:tcBorders>
              <w:top w:val="nil"/>
              <w:left w:val="nil"/>
              <w:bottom w:val="nil"/>
              <w:right w:val="nil"/>
            </w:tcBorders>
          </w:tcPr>
          <w:p w14:paraId="2EE75077" w14:textId="703366ED" w:rsidR="009A5394" w:rsidRPr="00C726E1" w:rsidRDefault="00AF6A13" w:rsidP="00752E6A">
            <w:pPr>
              <w:spacing w:before="40" w:after="40"/>
              <w:rPr>
                <w:rFonts w:asciiTheme="minorHAnsi" w:hAnsiTheme="minorHAnsi"/>
              </w:rPr>
            </w:pPr>
            <w:r w:rsidRPr="00877A51">
              <w:rPr>
                <w:noProof/>
                <w:position w:val="-3"/>
              </w:rPr>
              <mc:AlternateContent>
                <mc:Choice Requires="wpg">
                  <w:drawing>
                    <wp:inline distT="0" distB="0" distL="0" distR="0" wp14:anchorId="7F00948B" wp14:editId="544FA1D7">
                      <wp:extent cx="135890" cy="135890"/>
                      <wp:effectExtent l="0" t="0" r="0" b="0"/>
                      <wp:docPr id="938178651"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179649027"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707F5DEE"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" filled="f" strokecolor="#000006" strokeweight=".25397mm">
                        <v:path arrowok="t"/>
                      </v:rect>
                      <w10:anchorlock/>
                    </v:group>
                  </w:pict>
                </mc:Fallback>
              </mc:AlternateContent>
            </w:r>
            <w:r w:rsidR="009A5394" w:rsidRPr="00C726E1">
              <w:rPr>
                <w:rFonts w:asciiTheme="minorHAnsi" w:hAnsiTheme="minorHAnsi"/>
              </w:rPr>
              <w:t>-</w:t>
            </w:r>
          </w:p>
        </w:tc>
        <w:tc>
          <w:tcPr>
            <w:tcW w:w="2004" w:type="dxa"/>
            <w:gridSpan w:val="2"/>
            <w:tcBorders>
              <w:top w:val="nil"/>
              <w:left w:val="nil"/>
              <w:bottom w:val="nil"/>
              <w:right w:val="nil"/>
            </w:tcBorders>
          </w:tcPr>
          <w:p w14:paraId="7B06A644" w14:textId="77777777" w:rsidR="009A5394" w:rsidRPr="00C726E1" w:rsidRDefault="009A5394" w:rsidP="00752E6A">
            <w:pPr>
              <w:spacing w:before="40" w:after="40"/>
              <w:rPr>
                <w:rFonts w:asciiTheme="minorHAnsi" w:hAnsiTheme="minorHAnsi"/>
              </w:rPr>
            </w:pPr>
            <w:r w:rsidRPr="00C726E1">
              <w:rPr>
                <w:rFonts w:asciiTheme="minorHAnsi" w:hAnsiTheme="minorHAnsi"/>
              </w:rPr>
              <w:t>via/piazza/altro:</w:t>
            </w:r>
          </w:p>
        </w:tc>
        <w:tc>
          <w:tcPr>
            <w:tcW w:w="4317" w:type="dxa"/>
            <w:gridSpan w:val="3"/>
            <w:tcBorders>
              <w:top w:val="nil"/>
              <w:left w:val="nil"/>
              <w:bottom w:val="dotted" w:sz="4" w:space="0" w:color="auto"/>
              <w:right w:val="nil"/>
            </w:tcBorders>
          </w:tcPr>
          <w:p w14:paraId="49257204" w14:textId="77777777" w:rsidR="009A5394" w:rsidRPr="00C726E1" w:rsidRDefault="009A5394" w:rsidP="00752E6A">
            <w:pPr>
              <w:spacing w:before="40" w:after="40"/>
              <w:rPr>
                <w:rFonts w:asciiTheme="minorHAnsi" w:hAnsiTheme="minorHAnsi"/>
              </w:rPr>
            </w:pPr>
          </w:p>
        </w:tc>
        <w:tc>
          <w:tcPr>
            <w:tcW w:w="1297" w:type="dxa"/>
            <w:tcBorders>
              <w:top w:val="nil"/>
              <w:left w:val="nil"/>
              <w:bottom w:val="nil"/>
              <w:right w:val="nil"/>
            </w:tcBorders>
          </w:tcPr>
          <w:p w14:paraId="3C93F246" w14:textId="77777777" w:rsidR="009A5394" w:rsidRPr="00C726E1" w:rsidRDefault="009A5394" w:rsidP="00752E6A">
            <w:pPr>
              <w:spacing w:before="40" w:after="40"/>
              <w:rPr>
                <w:rFonts w:asciiTheme="minorHAnsi" w:hAnsiTheme="minorHAnsi"/>
              </w:rPr>
            </w:pPr>
            <w:r w:rsidRPr="00C726E1">
              <w:rPr>
                <w:rFonts w:asciiTheme="minorHAnsi" w:hAnsiTheme="minorHAnsi"/>
              </w:rPr>
              <w:t>numero:</w:t>
            </w:r>
          </w:p>
        </w:tc>
        <w:tc>
          <w:tcPr>
            <w:tcW w:w="790" w:type="dxa"/>
            <w:tcBorders>
              <w:top w:val="nil"/>
              <w:left w:val="nil"/>
              <w:bottom w:val="dotted" w:sz="4" w:space="0" w:color="auto"/>
              <w:right w:val="nil"/>
            </w:tcBorders>
          </w:tcPr>
          <w:p w14:paraId="12C233B6" w14:textId="77777777" w:rsidR="009A5394" w:rsidRPr="00C726E1" w:rsidRDefault="009A5394" w:rsidP="00752E6A">
            <w:pPr>
              <w:spacing w:before="40" w:after="40"/>
              <w:rPr>
                <w:rFonts w:asciiTheme="minorHAnsi" w:hAnsiTheme="minorHAnsi"/>
              </w:rPr>
            </w:pPr>
          </w:p>
        </w:tc>
      </w:tr>
      <w:tr w:rsidR="009A5394" w:rsidRPr="00C726E1" w14:paraId="35009C07" w14:textId="77777777" w:rsidTr="00AF6A13">
        <w:tc>
          <w:tcPr>
            <w:tcW w:w="598" w:type="dxa"/>
            <w:tcBorders>
              <w:top w:val="nil"/>
              <w:left w:val="nil"/>
              <w:bottom w:val="nil"/>
              <w:right w:val="nil"/>
            </w:tcBorders>
          </w:tcPr>
          <w:p w14:paraId="0E3BDED8" w14:textId="77777777" w:rsidR="009A5394" w:rsidRPr="00C726E1" w:rsidRDefault="009A5394" w:rsidP="00752E6A">
            <w:pPr>
              <w:spacing w:before="40" w:after="40"/>
              <w:rPr>
                <w:rFonts w:asciiTheme="minorHAnsi" w:hAnsiTheme="minorHAnsi"/>
              </w:rPr>
            </w:pPr>
          </w:p>
        </w:tc>
        <w:tc>
          <w:tcPr>
            <w:tcW w:w="630" w:type="dxa"/>
            <w:tcBorders>
              <w:top w:val="nil"/>
              <w:left w:val="nil"/>
              <w:bottom w:val="nil"/>
              <w:right w:val="nil"/>
            </w:tcBorders>
          </w:tcPr>
          <w:p w14:paraId="29E0B540" w14:textId="77777777" w:rsidR="009A5394" w:rsidRPr="00C726E1" w:rsidRDefault="009A5394" w:rsidP="00752E6A">
            <w:pPr>
              <w:spacing w:before="40" w:after="40"/>
              <w:rPr>
                <w:rFonts w:asciiTheme="minorHAnsi" w:hAnsiTheme="minorHAnsi"/>
              </w:rPr>
            </w:pPr>
          </w:p>
        </w:tc>
        <w:tc>
          <w:tcPr>
            <w:tcW w:w="3963" w:type="dxa"/>
            <w:gridSpan w:val="4"/>
            <w:tcBorders>
              <w:top w:val="nil"/>
              <w:left w:val="nil"/>
              <w:bottom w:val="nil"/>
              <w:right w:val="nil"/>
            </w:tcBorders>
          </w:tcPr>
          <w:p w14:paraId="2C96153E" w14:textId="77777777" w:rsidR="009A5394" w:rsidRPr="00C726E1" w:rsidRDefault="009A5394" w:rsidP="00752E6A">
            <w:pPr>
              <w:spacing w:before="40" w:after="40"/>
              <w:rPr>
                <w:rFonts w:asciiTheme="minorHAnsi" w:hAnsiTheme="minorHAnsi"/>
              </w:rPr>
            </w:pPr>
            <w:r w:rsidRPr="00C726E1">
              <w:rPr>
                <w:rFonts w:asciiTheme="minorHAnsi" w:hAnsiTheme="minorHAnsi"/>
              </w:rPr>
              <w:t>(altre indicazioni: presso / frazione / altro)</w:t>
            </w:r>
          </w:p>
        </w:tc>
        <w:tc>
          <w:tcPr>
            <w:tcW w:w="4445" w:type="dxa"/>
            <w:gridSpan w:val="3"/>
            <w:tcBorders>
              <w:top w:val="nil"/>
              <w:left w:val="nil"/>
              <w:bottom w:val="dotted" w:sz="4" w:space="0" w:color="auto"/>
              <w:right w:val="nil"/>
            </w:tcBorders>
          </w:tcPr>
          <w:p w14:paraId="14B9BFD2" w14:textId="77777777" w:rsidR="009A5394" w:rsidRPr="00C726E1" w:rsidRDefault="009A5394" w:rsidP="00752E6A">
            <w:pPr>
              <w:spacing w:before="40" w:after="40"/>
              <w:rPr>
                <w:rFonts w:asciiTheme="minorHAnsi" w:hAnsiTheme="minorHAnsi"/>
              </w:rPr>
            </w:pPr>
          </w:p>
        </w:tc>
      </w:tr>
      <w:tr w:rsidR="009A5394" w:rsidRPr="00C726E1" w14:paraId="4DBD651C" w14:textId="77777777" w:rsidTr="00AF6A13">
        <w:tc>
          <w:tcPr>
            <w:tcW w:w="598" w:type="dxa"/>
            <w:tcBorders>
              <w:top w:val="nil"/>
              <w:left w:val="nil"/>
              <w:bottom w:val="nil"/>
              <w:right w:val="nil"/>
            </w:tcBorders>
          </w:tcPr>
          <w:p w14:paraId="736E8FFB" w14:textId="77777777" w:rsidR="009A5394" w:rsidRPr="00C726E1" w:rsidRDefault="009A5394" w:rsidP="00752E6A">
            <w:pPr>
              <w:spacing w:before="40" w:after="40"/>
              <w:rPr>
                <w:rFonts w:asciiTheme="minorHAnsi" w:hAnsiTheme="minorHAnsi"/>
              </w:rPr>
            </w:pPr>
          </w:p>
        </w:tc>
        <w:tc>
          <w:tcPr>
            <w:tcW w:w="630" w:type="dxa"/>
            <w:tcBorders>
              <w:top w:val="nil"/>
              <w:left w:val="nil"/>
              <w:bottom w:val="nil"/>
              <w:right w:val="nil"/>
            </w:tcBorders>
          </w:tcPr>
          <w:p w14:paraId="73968F69" w14:textId="77777777" w:rsidR="009A5394" w:rsidRPr="00C726E1" w:rsidRDefault="009A5394" w:rsidP="00752E6A">
            <w:pPr>
              <w:spacing w:before="40" w:after="40"/>
              <w:rPr>
                <w:rFonts w:asciiTheme="minorHAnsi" w:hAnsiTheme="minorHAnsi"/>
              </w:rPr>
            </w:pPr>
          </w:p>
        </w:tc>
        <w:tc>
          <w:tcPr>
            <w:tcW w:w="774" w:type="dxa"/>
            <w:tcBorders>
              <w:top w:val="nil"/>
              <w:left w:val="nil"/>
              <w:bottom w:val="nil"/>
              <w:right w:val="nil"/>
            </w:tcBorders>
          </w:tcPr>
          <w:p w14:paraId="72089977" w14:textId="77777777" w:rsidR="009A5394" w:rsidRPr="00C726E1" w:rsidRDefault="009A5394" w:rsidP="00752E6A">
            <w:pPr>
              <w:spacing w:before="40" w:after="40"/>
              <w:rPr>
                <w:rFonts w:asciiTheme="minorHAnsi" w:hAnsiTheme="minorHAnsi"/>
              </w:rPr>
            </w:pPr>
            <w:r w:rsidRPr="00C726E1">
              <w:rPr>
                <w:rFonts w:asciiTheme="minorHAnsi" w:hAnsiTheme="minorHAnsi"/>
              </w:rPr>
              <w:t>CAP</w:t>
            </w:r>
          </w:p>
        </w:tc>
        <w:tc>
          <w:tcPr>
            <w:tcW w:w="1230" w:type="dxa"/>
            <w:tcBorders>
              <w:top w:val="nil"/>
              <w:left w:val="nil"/>
              <w:bottom w:val="dotted" w:sz="4" w:space="0" w:color="auto"/>
              <w:right w:val="nil"/>
            </w:tcBorders>
          </w:tcPr>
          <w:p w14:paraId="4EF460D7" w14:textId="77777777" w:rsidR="009A5394" w:rsidRPr="00C726E1" w:rsidRDefault="009A5394" w:rsidP="00752E6A">
            <w:pPr>
              <w:spacing w:before="40" w:after="40"/>
              <w:rPr>
                <w:rFonts w:asciiTheme="minorHAnsi" w:hAnsiTheme="minorHAnsi"/>
              </w:rPr>
            </w:pPr>
          </w:p>
        </w:tc>
        <w:tc>
          <w:tcPr>
            <w:tcW w:w="871" w:type="dxa"/>
            <w:tcBorders>
              <w:top w:val="nil"/>
              <w:left w:val="nil"/>
              <w:bottom w:val="nil"/>
              <w:right w:val="nil"/>
            </w:tcBorders>
          </w:tcPr>
          <w:p w14:paraId="103406A1" w14:textId="77777777" w:rsidR="009A5394" w:rsidRPr="00C726E1" w:rsidRDefault="009A5394" w:rsidP="00752E6A">
            <w:pPr>
              <w:spacing w:before="40" w:after="40"/>
              <w:rPr>
                <w:rFonts w:asciiTheme="minorHAnsi" w:hAnsiTheme="minorHAnsi"/>
              </w:rPr>
            </w:pPr>
            <w:r w:rsidRPr="00C726E1">
              <w:rPr>
                <w:rFonts w:asciiTheme="minorHAnsi" w:hAnsiTheme="minorHAnsi"/>
              </w:rPr>
              <w:t>città:</w:t>
            </w:r>
          </w:p>
        </w:tc>
        <w:tc>
          <w:tcPr>
            <w:tcW w:w="3446" w:type="dxa"/>
            <w:gridSpan w:val="2"/>
            <w:tcBorders>
              <w:top w:val="nil"/>
              <w:left w:val="nil"/>
              <w:bottom w:val="dotted" w:sz="4" w:space="0" w:color="auto"/>
              <w:right w:val="nil"/>
            </w:tcBorders>
          </w:tcPr>
          <w:p w14:paraId="36EEFEE5" w14:textId="77777777" w:rsidR="009A5394" w:rsidRPr="00C726E1" w:rsidRDefault="009A5394" w:rsidP="00752E6A">
            <w:pPr>
              <w:spacing w:before="40" w:after="40"/>
              <w:rPr>
                <w:rFonts w:asciiTheme="minorHAnsi" w:hAnsiTheme="minorHAnsi"/>
              </w:rPr>
            </w:pPr>
          </w:p>
        </w:tc>
        <w:tc>
          <w:tcPr>
            <w:tcW w:w="1297" w:type="dxa"/>
            <w:tcBorders>
              <w:top w:val="dotted" w:sz="4" w:space="0" w:color="auto"/>
              <w:left w:val="nil"/>
              <w:bottom w:val="nil"/>
              <w:right w:val="nil"/>
            </w:tcBorders>
          </w:tcPr>
          <w:p w14:paraId="09B557B5" w14:textId="77777777" w:rsidR="009A5394" w:rsidRPr="00C726E1" w:rsidRDefault="009A5394" w:rsidP="00752E6A">
            <w:pPr>
              <w:spacing w:before="40" w:after="40"/>
              <w:rPr>
                <w:rFonts w:asciiTheme="minorHAnsi" w:hAnsiTheme="minorHAnsi"/>
              </w:rPr>
            </w:pPr>
            <w:r w:rsidRPr="00C726E1">
              <w:rPr>
                <w:rFonts w:asciiTheme="minorHAnsi" w:hAnsiTheme="minorHAnsi"/>
              </w:rPr>
              <w:t>provincia:</w:t>
            </w:r>
          </w:p>
        </w:tc>
        <w:tc>
          <w:tcPr>
            <w:tcW w:w="790" w:type="dxa"/>
            <w:tcBorders>
              <w:top w:val="dotted" w:sz="4" w:space="0" w:color="auto"/>
              <w:left w:val="nil"/>
              <w:bottom w:val="dotted" w:sz="4" w:space="0" w:color="auto"/>
              <w:right w:val="nil"/>
            </w:tcBorders>
          </w:tcPr>
          <w:p w14:paraId="0CF27D4B" w14:textId="77777777" w:rsidR="009A5394" w:rsidRPr="00C726E1" w:rsidRDefault="009A5394" w:rsidP="00752E6A">
            <w:pPr>
              <w:spacing w:before="40" w:after="40"/>
              <w:rPr>
                <w:rFonts w:asciiTheme="minorHAnsi" w:hAnsiTheme="minorHAnsi"/>
              </w:rPr>
            </w:pPr>
          </w:p>
        </w:tc>
      </w:tr>
    </w:tbl>
    <w:p w14:paraId="2C880CFD" w14:textId="15DDE8F9" w:rsidR="008B1F41" w:rsidRDefault="008B1F41" w:rsidP="008B1F41">
      <w:pPr>
        <w:tabs>
          <w:tab w:val="left" w:pos="1098"/>
          <w:tab w:val="left" w:pos="1728"/>
          <w:tab w:val="left" w:pos="2502"/>
          <w:tab w:val="left" w:pos="3732"/>
          <w:tab w:val="left" w:pos="4603"/>
          <w:tab w:val="left" w:pos="8049"/>
          <w:tab w:val="left" w:pos="9346"/>
        </w:tabs>
        <w:spacing w:before="40" w:after="40"/>
        <w:jc w:val="left"/>
        <w:rPr>
          <w:rFonts w:asciiTheme="minorHAnsi" w:hAnsiTheme="minorHAnsi"/>
        </w:rPr>
      </w:pPr>
    </w:p>
    <w:p w14:paraId="1711FE79" w14:textId="77777777" w:rsidR="008B1F41" w:rsidRPr="00C726E1" w:rsidRDefault="008B1F41" w:rsidP="008B1F41">
      <w:pPr>
        <w:tabs>
          <w:tab w:val="left" w:pos="1098"/>
          <w:tab w:val="left" w:pos="1728"/>
          <w:tab w:val="left" w:pos="2502"/>
          <w:tab w:val="left" w:pos="3732"/>
          <w:tab w:val="left" w:pos="4603"/>
          <w:tab w:val="left" w:pos="8049"/>
          <w:tab w:val="left" w:pos="9346"/>
        </w:tabs>
        <w:spacing w:before="40" w:after="40"/>
        <w:jc w:val="left"/>
        <w:rPr>
          <w:rFonts w:asciiTheme="minorHAnsi" w:hAnsiTheme="minorHAnsi"/>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
        <w:gridCol w:w="2634"/>
        <w:gridCol w:w="2502"/>
        <w:gridCol w:w="612"/>
        <w:gridCol w:w="3290"/>
      </w:tblGrid>
      <w:tr w:rsidR="009A5394" w:rsidRPr="00C726E1" w14:paraId="5DC3231B" w14:textId="77777777" w:rsidTr="00AF6A13">
        <w:tc>
          <w:tcPr>
            <w:tcW w:w="598" w:type="dxa"/>
            <w:tcBorders>
              <w:top w:val="nil"/>
              <w:left w:val="nil"/>
              <w:bottom w:val="nil"/>
              <w:right w:val="nil"/>
            </w:tcBorders>
          </w:tcPr>
          <w:p w14:paraId="75DCCC38" w14:textId="77777777" w:rsidR="009A5394" w:rsidRPr="00C726E1" w:rsidRDefault="009A5394" w:rsidP="00752E6A">
            <w:pPr>
              <w:spacing w:before="40" w:after="40"/>
              <w:rPr>
                <w:rFonts w:asciiTheme="minorHAnsi" w:hAnsiTheme="minorHAnsi"/>
              </w:rPr>
            </w:pPr>
            <w:r w:rsidRPr="00C726E1">
              <w:rPr>
                <w:rFonts w:asciiTheme="minorHAnsi" w:hAnsiTheme="minorHAnsi"/>
              </w:rPr>
              <w:t>b)</w:t>
            </w:r>
          </w:p>
        </w:tc>
        <w:tc>
          <w:tcPr>
            <w:tcW w:w="9038" w:type="dxa"/>
            <w:gridSpan w:val="4"/>
            <w:tcBorders>
              <w:top w:val="nil"/>
              <w:left w:val="nil"/>
              <w:bottom w:val="nil"/>
              <w:right w:val="nil"/>
            </w:tcBorders>
          </w:tcPr>
          <w:p w14:paraId="32937382" w14:textId="77777777" w:rsidR="009A5394" w:rsidRPr="00C726E1" w:rsidRDefault="009A5394" w:rsidP="00752E6A">
            <w:pPr>
              <w:spacing w:before="40" w:after="40"/>
              <w:rPr>
                <w:rFonts w:asciiTheme="minorHAnsi" w:hAnsiTheme="minorHAnsi"/>
              </w:rPr>
            </w:pPr>
            <w:r w:rsidRPr="00C726E1">
              <w:rPr>
                <w:rFonts w:asciiTheme="minorHAnsi" w:hAnsiTheme="minorHAnsi"/>
              </w:rPr>
              <w:t xml:space="preserve">di avere i seguenti indirizzi di posta elettronica: </w:t>
            </w:r>
          </w:p>
        </w:tc>
      </w:tr>
      <w:tr w:rsidR="009A5394" w:rsidRPr="00C726E1" w14:paraId="2D22246D" w14:textId="77777777" w:rsidTr="00AF6A13">
        <w:tc>
          <w:tcPr>
            <w:tcW w:w="598" w:type="dxa"/>
            <w:tcBorders>
              <w:top w:val="nil"/>
              <w:left w:val="nil"/>
              <w:bottom w:val="nil"/>
              <w:right w:val="nil"/>
            </w:tcBorders>
          </w:tcPr>
          <w:p w14:paraId="2226BDB1" w14:textId="77777777" w:rsidR="009A5394" w:rsidRPr="00C726E1" w:rsidRDefault="009A5394" w:rsidP="00752E6A">
            <w:pPr>
              <w:spacing w:before="40" w:after="40"/>
              <w:rPr>
                <w:rFonts w:asciiTheme="minorHAnsi" w:hAnsiTheme="minorHAnsi"/>
              </w:rPr>
            </w:pPr>
          </w:p>
        </w:tc>
        <w:tc>
          <w:tcPr>
            <w:tcW w:w="2634" w:type="dxa"/>
            <w:tcBorders>
              <w:top w:val="nil"/>
              <w:left w:val="nil"/>
              <w:bottom w:val="nil"/>
              <w:right w:val="nil"/>
            </w:tcBorders>
          </w:tcPr>
          <w:p w14:paraId="434804F2" w14:textId="77777777" w:rsidR="009A5394" w:rsidRPr="00C726E1" w:rsidRDefault="009A5394" w:rsidP="00752E6A">
            <w:pPr>
              <w:spacing w:before="40" w:after="40"/>
              <w:rPr>
                <w:rFonts w:asciiTheme="minorHAnsi" w:hAnsiTheme="minorHAnsi"/>
              </w:rPr>
            </w:pPr>
            <w:r w:rsidRPr="00C726E1">
              <w:rPr>
                <w:rFonts w:asciiTheme="minorHAnsi" w:hAnsiTheme="minorHAnsi"/>
              </w:rPr>
              <w:t xml:space="preserve">- </w:t>
            </w:r>
            <w:r w:rsidRPr="00C726E1">
              <w:rPr>
                <w:rFonts w:asciiTheme="minorHAnsi" w:hAnsiTheme="minorHAnsi"/>
                <w:b/>
                <w:bCs/>
              </w:rPr>
              <w:t>certificata (PEC)</w:t>
            </w:r>
            <w:r w:rsidRPr="00C726E1">
              <w:rPr>
                <w:rFonts w:asciiTheme="minorHAnsi" w:hAnsiTheme="minorHAnsi"/>
              </w:rPr>
              <w:t>:</w:t>
            </w:r>
          </w:p>
        </w:tc>
        <w:tc>
          <w:tcPr>
            <w:tcW w:w="2502" w:type="dxa"/>
            <w:tcBorders>
              <w:top w:val="nil"/>
              <w:left w:val="nil"/>
              <w:bottom w:val="dotted" w:sz="4" w:space="0" w:color="auto"/>
              <w:right w:val="nil"/>
            </w:tcBorders>
          </w:tcPr>
          <w:p w14:paraId="3CF282FE" w14:textId="77777777" w:rsidR="009A5394" w:rsidRPr="00C726E1" w:rsidRDefault="009A5394" w:rsidP="00752E6A">
            <w:pPr>
              <w:spacing w:before="40" w:after="40"/>
              <w:rPr>
                <w:rFonts w:asciiTheme="minorHAnsi" w:hAnsiTheme="minorHAnsi"/>
              </w:rPr>
            </w:pPr>
          </w:p>
        </w:tc>
        <w:tc>
          <w:tcPr>
            <w:tcW w:w="612" w:type="dxa"/>
            <w:tcBorders>
              <w:top w:val="nil"/>
              <w:left w:val="nil"/>
              <w:bottom w:val="nil"/>
              <w:right w:val="nil"/>
            </w:tcBorders>
          </w:tcPr>
          <w:p w14:paraId="3E982443" w14:textId="77777777" w:rsidR="009A5394" w:rsidRPr="00C726E1" w:rsidRDefault="009A5394" w:rsidP="00752E6A">
            <w:pPr>
              <w:spacing w:before="40" w:after="40"/>
              <w:rPr>
                <w:rFonts w:asciiTheme="minorHAnsi" w:hAnsiTheme="minorHAnsi"/>
              </w:rPr>
            </w:pPr>
            <w:r w:rsidRPr="00C726E1">
              <w:rPr>
                <w:rFonts w:asciiTheme="minorHAnsi" w:hAnsiTheme="minorHAnsi"/>
              </w:rPr>
              <w:t>@</w:t>
            </w:r>
          </w:p>
        </w:tc>
        <w:tc>
          <w:tcPr>
            <w:tcW w:w="3290" w:type="dxa"/>
            <w:tcBorders>
              <w:top w:val="nil"/>
              <w:left w:val="nil"/>
              <w:bottom w:val="dotted" w:sz="4" w:space="0" w:color="auto"/>
              <w:right w:val="nil"/>
            </w:tcBorders>
          </w:tcPr>
          <w:p w14:paraId="6DB3FDF2" w14:textId="77777777" w:rsidR="009A5394" w:rsidRPr="00C726E1" w:rsidRDefault="009A5394" w:rsidP="00752E6A">
            <w:pPr>
              <w:spacing w:before="40" w:after="40"/>
              <w:rPr>
                <w:rFonts w:asciiTheme="minorHAnsi" w:hAnsiTheme="minorHAnsi"/>
              </w:rPr>
            </w:pPr>
          </w:p>
        </w:tc>
      </w:tr>
      <w:tr w:rsidR="009A5394" w:rsidRPr="00C726E1" w14:paraId="72839F8E" w14:textId="77777777" w:rsidTr="00AF6A13">
        <w:tc>
          <w:tcPr>
            <w:tcW w:w="598" w:type="dxa"/>
            <w:tcBorders>
              <w:top w:val="nil"/>
              <w:left w:val="nil"/>
              <w:bottom w:val="nil"/>
              <w:right w:val="nil"/>
            </w:tcBorders>
          </w:tcPr>
          <w:p w14:paraId="11DC38A6" w14:textId="77777777" w:rsidR="009A5394" w:rsidRPr="00C726E1" w:rsidRDefault="009A5394" w:rsidP="00752E6A">
            <w:pPr>
              <w:spacing w:before="40" w:after="40"/>
              <w:rPr>
                <w:rFonts w:asciiTheme="minorHAnsi" w:hAnsiTheme="minorHAnsi"/>
              </w:rPr>
            </w:pPr>
          </w:p>
        </w:tc>
        <w:tc>
          <w:tcPr>
            <w:tcW w:w="9038" w:type="dxa"/>
            <w:gridSpan w:val="4"/>
            <w:tcBorders>
              <w:top w:val="nil"/>
              <w:left w:val="nil"/>
              <w:bottom w:val="nil"/>
              <w:right w:val="nil"/>
            </w:tcBorders>
          </w:tcPr>
          <w:p w14:paraId="487603FB" w14:textId="77777777" w:rsidR="009A5394" w:rsidRPr="00C726E1" w:rsidRDefault="009A5394" w:rsidP="00752E6A">
            <w:pPr>
              <w:spacing w:before="40" w:after="40"/>
              <w:rPr>
                <w:rFonts w:asciiTheme="minorHAnsi" w:hAnsiTheme="minorHAnsi"/>
              </w:rPr>
            </w:pPr>
            <w:r w:rsidRPr="00C726E1">
              <w:rPr>
                <w:rFonts w:asciiTheme="minorHAnsi" w:hAnsiTheme="minorHAnsi"/>
              </w:rPr>
              <w:t>autorizzando espressamente la stazione appaltante all’utilizzo di questo mezzo di comunicazione;</w:t>
            </w:r>
          </w:p>
        </w:tc>
      </w:tr>
    </w:tbl>
    <w:p w14:paraId="7141BB3C" w14:textId="5F7E6F52" w:rsidR="008B1F41" w:rsidRDefault="008B1F41" w:rsidP="008B1F41">
      <w:pPr>
        <w:rPr>
          <w:rFonts w:asciiTheme="minorHAnsi" w:hAnsiTheme="minorHAnsi"/>
        </w:rPr>
      </w:pPr>
    </w:p>
    <w:p w14:paraId="3E8CEF97" w14:textId="46928363" w:rsidR="009A5394" w:rsidRPr="00C726E1" w:rsidRDefault="008B1F41" w:rsidP="009A5394">
      <w:pPr>
        <w:ind w:left="283" w:hanging="340"/>
        <w:rPr>
          <w:rFonts w:asciiTheme="minorHAnsi" w:hAnsiTheme="minorHAnsi"/>
        </w:rPr>
      </w:pPr>
      <w:r w:rsidRPr="00877A51">
        <w:rPr>
          <w:noProof/>
          <w:position w:val="-3"/>
        </w:rPr>
        <w:lastRenderedPageBreak/>
        <mc:AlternateContent>
          <mc:Choice Requires="wpg">
            <w:drawing>
              <wp:inline distT="0" distB="0" distL="0" distR="0" wp14:anchorId="37708D3B" wp14:editId="73E6D7B0">
                <wp:extent cx="135890" cy="135890"/>
                <wp:effectExtent l="0" t="0" r="0" b="0"/>
                <wp:docPr id="2100257595"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890" cy="135890"/>
                          <a:chOff x="0" y="0"/>
                          <a:chExt cx="214" cy="214"/>
                        </a:xfrm>
                      </wpg:grpSpPr>
                      <wps:wsp>
                        <wps:cNvPr id="936684560" name="Rectangle 91"/>
                        <wps:cNvSpPr>
                          <a:spLocks/>
                        </wps:cNvSpPr>
                        <wps:spPr bwMode="auto">
                          <a:xfrm>
                            <a:off x="7" y="7"/>
                            <a:ext cx="200" cy="200"/>
                          </a:xfrm>
                          <a:prstGeom prst="rect">
                            <a:avLst/>
                          </a:prstGeom>
                          <a:noFill/>
                          <a:ln w="9143">
                            <a:solidFill>
                              <a:srgbClr val="00000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6041CA18" id="Group 90" o:spid="_x0000_s1026" style="width:10.7pt;height:10.7pt;mso-position-horizontal-relative:char;mso-position-vertical-relative:line" coordsize="214,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">
                <v:rect id="Rectangle 91" o:spid="_x0000_s1027" style="position:absolute;left:7;top:7;width: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" filled="f" strokecolor="#000006" strokeweight=".25397mm">
                  <v:path arrowok="t"/>
                </v:rect>
                <w10:anchorlock/>
              </v:group>
            </w:pict>
          </mc:Fallback>
        </mc:AlternateContent>
      </w:r>
      <w:r>
        <w:rPr>
          <w:rFonts w:asciiTheme="minorHAnsi" w:hAnsiTheme="minorHAnsi"/>
        </w:rPr>
        <w:t xml:space="preserve">   </w:t>
      </w:r>
      <w:r w:rsidR="009A5394" w:rsidRPr="00C726E1">
        <w:rPr>
          <w:rFonts w:asciiTheme="minorHAnsi" w:hAnsiTheme="minorHAnsi"/>
        </w:rPr>
        <w:t xml:space="preserve">quale </w:t>
      </w:r>
      <w:r w:rsidR="009A5394" w:rsidRPr="00C726E1">
        <w:rPr>
          <w:rFonts w:asciiTheme="minorHAnsi" w:hAnsiTheme="minorHAnsi"/>
          <w:b/>
        </w:rPr>
        <w:t xml:space="preserve">MANDANTE </w:t>
      </w:r>
      <w:r w:rsidR="009A5394" w:rsidRPr="00C726E1">
        <w:rPr>
          <w:rFonts w:asciiTheme="minorHAnsi" w:hAnsiTheme="minorHAnsi"/>
        </w:rPr>
        <w:t>di RTI di accettare che tutte le comunicazioni relative alla presente procedura siano inviate al mandatario all’indirizzo di posta elettronica certificata indicata dallo stesso mandatario</w:t>
      </w:r>
    </w:p>
    <w:p w14:paraId="3FD04800" w14:textId="77777777" w:rsidR="009A5394" w:rsidRPr="00C726E1" w:rsidRDefault="009A5394" w:rsidP="009A5394">
      <w:pPr>
        <w:tabs>
          <w:tab w:val="left" w:pos="1068"/>
        </w:tabs>
        <w:spacing w:before="120" w:after="120"/>
        <w:ind w:left="284" w:hanging="284"/>
        <w:jc w:val="center"/>
        <w:rPr>
          <w:rFonts w:asciiTheme="minorHAnsi" w:hAnsiTheme="minorHAnsi"/>
          <w:b/>
        </w:rPr>
      </w:pPr>
    </w:p>
    <w:p w14:paraId="3467012A" w14:textId="77777777" w:rsidR="009A5394" w:rsidRPr="00C726E1" w:rsidRDefault="009A5394" w:rsidP="009A5394">
      <w:pPr>
        <w:tabs>
          <w:tab w:val="left" w:pos="1068"/>
        </w:tabs>
        <w:spacing w:before="120" w:after="120"/>
        <w:ind w:left="284" w:hanging="284"/>
        <w:jc w:val="center"/>
        <w:rPr>
          <w:rFonts w:asciiTheme="minorHAnsi" w:hAnsiTheme="minorHAnsi"/>
          <w:b/>
        </w:rPr>
      </w:pPr>
      <w:r w:rsidRPr="00C726E1">
        <w:rPr>
          <w:rFonts w:asciiTheme="minorHAnsi" w:hAnsiTheme="minorHAnsi"/>
          <w:b/>
        </w:rPr>
        <w:t>DICHIARA</w:t>
      </w:r>
      <w:r w:rsidRPr="00C726E1">
        <w:rPr>
          <w:rFonts w:asciiTheme="minorHAnsi" w:hAnsiTheme="minorHAnsi"/>
          <w:vertAlign w:val="superscript"/>
        </w:rPr>
        <w:t xml:space="preserve"> </w:t>
      </w:r>
    </w:p>
    <w:p w14:paraId="6EA487F0" w14:textId="549A724A" w:rsidR="009A5394" w:rsidRPr="00461E20" w:rsidRDefault="009A5394" w:rsidP="00C634FF">
      <w:pPr>
        <w:pStyle w:val="Paragrafoelenco"/>
        <w:numPr>
          <w:ilvl w:val="0"/>
          <w:numId w:val="10"/>
        </w:numPr>
        <w:spacing w:before="60" w:after="60"/>
        <w:rPr>
          <w:rFonts w:asciiTheme="minorHAnsi" w:hAnsiTheme="minorHAnsi"/>
        </w:rPr>
      </w:pPr>
      <w:r w:rsidRPr="00461E20">
        <w:rPr>
          <w:rFonts w:asciiTheme="minorHAnsi" w:hAnsiTheme="minorHAnsi"/>
        </w:rPr>
        <w:t>ai fini della acquisizione d’ufficio del DURC da parte della stazione appaltante (contraente), che il numero di Codice Fiscale di questo operatore è quello riportato all’inizio della presente dichiarazione.</w:t>
      </w:r>
    </w:p>
    <w:p w14:paraId="50266AF9" w14:textId="77CAFB23" w:rsidR="009A5394" w:rsidRPr="00C726E1" w:rsidRDefault="009A5394" w:rsidP="00C634FF">
      <w:pPr>
        <w:pStyle w:val="Paragrafoelenco"/>
        <w:numPr>
          <w:ilvl w:val="0"/>
          <w:numId w:val="10"/>
        </w:numPr>
        <w:spacing w:before="60" w:after="60"/>
        <w:rPr>
          <w:rFonts w:asciiTheme="minorHAnsi" w:hAnsiTheme="minorHAnsi"/>
        </w:rPr>
      </w:pPr>
      <w:r w:rsidRPr="00C726E1">
        <w:rPr>
          <w:rFonts w:asciiTheme="minorHAnsi" w:hAnsiTheme="minorHAnsi"/>
        </w:rPr>
        <w:t xml:space="preserve">Ai sensi del decreto legislativo 30 giugno 2003, n. 196 e </w:t>
      </w:r>
      <w:proofErr w:type="spellStart"/>
      <w:r w:rsidRPr="00C726E1">
        <w:rPr>
          <w:rFonts w:asciiTheme="minorHAnsi" w:hAnsiTheme="minorHAnsi"/>
        </w:rPr>
        <w:t>sm</w:t>
      </w:r>
      <w:proofErr w:type="spellEnd"/>
      <w:r w:rsidRPr="00C726E1">
        <w:rPr>
          <w:rFonts w:asciiTheme="minorHAnsi" w:hAnsiTheme="minorHAnsi"/>
        </w:rPr>
        <w:t xml:space="preserve"> e del Regolamento UE 2016/679, autorizza l’utilizzazione dei dati di cui alla presente dichiarazione, compresi quelli di cui ai numeri 2) e 3) (dati sensibili ai sensi degli articoli 20, 21 e 22, del citato decreto legislativo, ferme restando le esenzioni dagli obblighi di notifica e acquisizione del consenso), ai fini della partecipazione alla procedura e per gli eventuali procedimenti amministrativi e giurisdizionali conseguenti; ne autorizza la comunicazione ai funzionari e agli incaricati dell’organismo appaltante o dell’amministrazione aggiudicatrice, nonché agli eventuali controinteressati che ne facciano legittima e motivata richiesta.</w:t>
      </w:r>
    </w:p>
    <w:p w14:paraId="6CE2BDE7" w14:textId="77777777" w:rsidR="009A5394" w:rsidRPr="00C726E1" w:rsidRDefault="009A5394" w:rsidP="00C634FF">
      <w:pPr>
        <w:pStyle w:val="Paragrafoelenco"/>
        <w:numPr>
          <w:ilvl w:val="0"/>
          <w:numId w:val="10"/>
        </w:numPr>
        <w:spacing w:before="60" w:after="60"/>
        <w:rPr>
          <w:rFonts w:asciiTheme="minorHAnsi" w:hAnsiTheme="minorHAnsi"/>
        </w:rPr>
      </w:pPr>
      <w:r w:rsidRPr="00C726E1">
        <w:rPr>
          <w:rFonts w:asciiTheme="minorHAnsi" w:hAnsiTheme="minorHAnsi"/>
        </w:rPr>
        <w:t xml:space="preserve">La presente dichiarazione può essere sottoposta a verifica ai sensi dell’articolo 71 del d.P.R. n. 445 del 2000; a tale scopo si autorizza espressamente la Stazione appaltante ad acquisire presso le pubbliche amministrazioni i dati necessari per le predette verifiche, qualora tali dati siano in possesso delle predette pubbliche amministrazioni. </w:t>
      </w:r>
    </w:p>
    <w:p w14:paraId="519C32E4" w14:textId="0C61956D" w:rsidR="009A5394" w:rsidRPr="00C726E1" w:rsidRDefault="009A5394" w:rsidP="00C634FF">
      <w:pPr>
        <w:pStyle w:val="Paragrafoelenco"/>
        <w:numPr>
          <w:ilvl w:val="0"/>
          <w:numId w:val="10"/>
        </w:numPr>
        <w:spacing w:before="60" w:after="60"/>
        <w:rPr>
          <w:rFonts w:asciiTheme="minorHAnsi" w:hAnsiTheme="minorHAnsi"/>
        </w:rPr>
      </w:pPr>
      <w:r w:rsidRPr="00C726E1">
        <w:rPr>
          <w:rFonts w:asciiTheme="minorHAnsi" w:hAnsiTheme="minorHAnsi"/>
        </w:rPr>
        <w:t>Dichiara di essere consapevole che, qualora affidatario del contratto, i pagamenti conseguenti all’esecuzione dei lavori previsti nel progetto approvato dalla stazione appaltante avverranno comunque esclusivamente tramite lo strumento del bonifico bancario o postale ai sensi art.3 della   Legge 13 agosto 2010, n. 136 Piano straordinario contro le mafie, nonché delega al Governo in materia di normativa antimafia. Pertanto, il sottoscritto si impegna a rispettare e far rispettare (in caso di subappalti /subcontratti) gli obblighi di tracciabilità dei flussi finanziari di cui alla Legge 136/2010 sopra citata, consapevole che in caso di inadempimento agli obblighi della suddetta Legge si procede alla risoluzione del contratto.</w:t>
      </w:r>
    </w:p>
    <w:p w14:paraId="705924ED" w14:textId="26EB6C65" w:rsidR="009A5394" w:rsidRPr="00C726E1" w:rsidRDefault="009A5394" w:rsidP="00C634FF">
      <w:pPr>
        <w:pStyle w:val="Paragrafoelenco"/>
        <w:numPr>
          <w:ilvl w:val="0"/>
          <w:numId w:val="10"/>
        </w:numPr>
        <w:spacing w:before="60" w:after="60"/>
        <w:rPr>
          <w:rFonts w:asciiTheme="minorHAnsi" w:hAnsiTheme="minorHAnsi"/>
        </w:rPr>
      </w:pPr>
      <w:r w:rsidRPr="00C726E1">
        <w:rPr>
          <w:rFonts w:asciiTheme="minorHAnsi" w:hAnsiTheme="minorHAnsi"/>
        </w:rPr>
        <w:t>Dichiara altresì 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p>
    <w:p w14:paraId="26EA789B" w14:textId="258AB381" w:rsidR="009A5394" w:rsidRPr="00C726E1" w:rsidRDefault="009A5394" w:rsidP="00C634FF">
      <w:pPr>
        <w:pStyle w:val="Paragrafoelenco"/>
        <w:numPr>
          <w:ilvl w:val="0"/>
          <w:numId w:val="10"/>
        </w:numPr>
        <w:spacing w:before="60" w:after="60"/>
        <w:rPr>
          <w:rFonts w:asciiTheme="minorHAnsi" w:hAnsiTheme="minorHAnsi"/>
        </w:rPr>
      </w:pPr>
      <w:r w:rsidRPr="00C726E1">
        <w:rPr>
          <w:rFonts w:asciiTheme="minorHAnsi" w:hAnsiTheme="minorHAnsi"/>
        </w:rPr>
        <w:t>Si impegna infine a trasmettere le integrazioni o le documentazioni richieste dalla stazione appaltante</w:t>
      </w:r>
      <w:r w:rsidRPr="00636A79">
        <w:rPr>
          <w:rFonts w:asciiTheme="minorHAnsi" w:hAnsiTheme="minorHAnsi"/>
        </w:rPr>
        <w:t>, con particolare riferimento alla trasmissione di ogni documentazione di comprova che la stazione appaltante ritenga opportuno richiedere al fine di verificare la qualificazione dell’impresa che rappresento</w:t>
      </w:r>
      <w:r w:rsidRPr="00C726E1">
        <w:rPr>
          <w:rFonts w:asciiTheme="minorHAnsi" w:hAnsiTheme="minorHAnsi"/>
        </w:rPr>
        <w:t>.</w:t>
      </w:r>
    </w:p>
    <w:p w14:paraId="0C21AA5A" w14:textId="77777777" w:rsidR="009A5394" w:rsidRPr="00636A79" w:rsidRDefault="009A5394" w:rsidP="00C634FF">
      <w:pPr>
        <w:pStyle w:val="Paragrafoelenco"/>
        <w:numPr>
          <w:ilvl w:val="0"/>
          <w:numId w:val="10"/>
        </w:numPr>
        <w:spacing w:before="60" w:after="60"/>
        <w:rPr>
          <w:rFonts w:asciiTheme="minorHAnsi" w:hAnsiTheme="minorHAnsi"/>
        </w:rPr>
      </w:pPr>
      <w:r w:rsidRPr="00C726E1">
        <w:rPr>
          <w:rFonts w:asciiTheme="minorHAnsi" w:hAnsiTheme="minorHAnsi"/>
        </w:rPr>
        <w:t>Ai sensi degli articoli 75 e 76 del d.P.R. 28 dicembre 2000, n. 445, consapevole dell’esclusione dalla procedura, della decadenza dalla partecipazione e dall’eventuale aggiudicazione, nonché della responsabilità penale per falso, cui va incontro in caso di dichiarazione mendace o contenente dati non più rispondenti a verità, la presente dichiarazione, composta da numero ______pagine, è sottoscritta in data ________ 202_.</w:t>
      </w:r>
    </w:p>
    <w:p w14:paraId="0499C0EA" w14:textId="77777777" w:rsidR="00636A79" w:rsidRDefault="00636A79" w:rsidP="009A5394">
      <w:pPr>
        <w:widowControl w:val="0"/>
        <w:spacing w:before="120" w:after="120" w:line="240" w:lineRule="atLeast"/>
        <w:jc w:val="center"/>
        <w:rPr>
          <w:rFonts w:asciiTheme="minorHAnsi" w:hAnsiTheme="minorHAnsi"/>
          <w:b/>
          <w:sz w:val="20"/>
          <w:szCs w:val="20"/>
        </w:rPr>
      </w:pPr>
    </w:p>
    <w:p w14:paraId="02910296" w14:textId="2BEB7FFC" w:rsidR="009A5394" w:rsidRDefault="009A5394" w:rsidP="009A5394">
      <w:pPr>
        <w:widowControl w:val="0"/>
        <w:spacing w:before="120" w:after="120" w:line="240" w:lineRule="atLeast"/>
        <w:jc w:val="center"/>
        <w:rPr>
          <w:rFonts w:asciiTheme="minorHAnsi" w:hAnsiTheme="minorHAnsi"/>
          <w:b/>
          <w:sz w:val="20"/>
          <w:szCs w:val="20"/>
        </w:rPr>
      </w:pPr>
      <w:r w:rsidRPr="00C726E1">
        <w:rPr>
          <w:rFonts w:asciiTheme="minorHAnsi" w:hAnsiTheme="minorHAnsi"/>
          <w:b/>
          <w:sz w:val="20"/>
          <w:szCs w:val="20"/>
        </w:rPr>
        <w:t>L’OPERATORE DICHIARA INOLTRE</w:t>
      </w:r>
    </w:p>
    <w:p w14:paraId="725F96D6" w14:textId="77777777" w:rsidR="00636A79" w:rsidRPr="00C726E1" w:rsidRDefault="00636A79" w:rsidP="009A5394">
      <w:pPr>
        <w:widowControl w:val="0"/>
        <w:spacing w:before="120" w:after="120" w:line="240" w:lineRule="atLeast"/>
        <w:jc w:val="center"/>
        <w:rPr>
          <w:rFonts w:asciiTheme="minorHAnsi" w:hAnsiTheme="minorHAnsi"/>
          <w:b/>
          <w:sz w:val="20"/>
          <w:szCs w:val="20"/>
        </w:rPr>
      </w:pPr>
    </w:p>
    <w:p w14:paraId="101CD756" w14:textId="61257DF8" w:rsidR="009A5394" w:rsidRPr="00636A79" w:rsidRDefault="00636A79" w:rsidP="00C634FF">
      <w:pPr>
        <w:pStyle w:val="Paragrafoelenco"/>
        <w:numPr>
          <w:ilvl w:val="0"/>
          <w:numId w:val="4"/>
        </w:numPr>
        <w:spacing w:before="0"/>
        <w:ind w:left="426" w:right="0" w:hanging="426"/>
        <w:rPr>
          <w:rFonts w:asciiTheme="minorHAnsi" w:hAnsiTheme="minorHAnsi" w:cstheme="minorHAnsi"/>
        </w:rPr>
      </w:pPr>
      <w:r>
        <w:rPr>
          <w:rFonts w:asciiTheme="minorHAnsi" w:hAnsiTheme="minorHAnsi" w:cstheme="minorHAnsi"/>
        </w:rPr>
        <w:t>Che l</w:t>
      </w:r>
      <w:r w:rsidR="009A5394" w:rsidRPr="00636A79">
        <w:rPr>
          <w:rFonts w:asciiTheme="minorHAnsi" w:hAnsiTheme="minorHAnsi" w:cstheme="minorHAnsi"/>
        </w:rPr>
        <w:t xml:space="preserve">’offerta economica presentata </w:t>
      </w:r>
      <w:r>
        <w:rPr>
          <w:rFonts w:asciiTheme="minorHAnsi" w:hAnsiTheme="minorHAnsi" w:cstheme="minorHAnsi"/>
        </w:rPr>
        <w:t xml:space="preserve">è remunerativa </w:t>
      </w:r>
      <w:r w:rsidR="009A5394" w:rsidRPr="00636A79">
        <w:rPr>
          <w:rFonts w:asciiTheme="minorHAnsi" w:hAnsiTheme="minorHAnsi" w:cstheme="minorHAnsi"/>
        </w:rPr>
        <w:t>giacché per la sua formulazione ha preso atto e tenuto conto:</w:t>
      </w:r>
    </w:p>
    <w:p w14:paraId="3D7DC37B" w14:textId="77777777" w:rsidR="009A5394" w:rsidRPr="00636A79" w:rsidRDefault="009A5394" w:rsidP="00C634FF">
      <w:pPr>
        <w:pStyle w:val="Paragrafoelenco"/>
        <w:numPr>
          <w:ilvl w:val="0"/>
          <w:numId w:val="5"/>
        </w:numPr>
        <w:spacing w:before="0"/>
        <w:ind w:right="0"/>
        <w:rPr>
          <w:rFonts w:asciiTheme="minorHAnsi" w:hAnsiTheme="minorHAnsi" w:cstheme="minorHAnsi"/>
        </w:rPr>
      </w:pPr>
      <w:r w:rsidRPr="00636A79">
        <w:rPr>
          <w:rFonts w:asciiTheme="minorHAnsi" w:hAnsiTheme="minorHAnsi" w:cstheme="minorHAnsi"/>
        </w:rPr>
        <w:t>delle condizioni contrattuali e degli oneri compresi quelli eventuali relativi in materia di sicurezza, di assicurazione, di condizioni di lavoro e di previdenza e assistenza in vigore nel luogo dove devono essere svolti i servizi;</w:t>
      </w:r>
    </w:p>
    <w:p w14:paraId="1CC109DF" w14:textId="77777777" w:rsidR="009A5394" w:rsidRPr="00636A79" w:rsidRDefault="009A5394" w:rsidP="00C634FF">
      <w:pPr>
        <w:pStyle w:val="Paragrafoelenco"/>
        <w:numPr>
          <w:ilvl w:val="0"/>
          <w:numId w:val="5"/>
        </w:numPr>
        <w:spacing w:before="0"/>
        <w:ind w:right="0"/>
        <w:rPr>
          <w:rFonts w:asciiTheme="minorHAnsi" w:hAnsiTheme="minorHAnsi" w:cstheme="minorHAnsi"/>
        </w:rPr>
      </w:pPr>
      <w:r w:rsidRPr="00636A79">
        <w:rPr>
          <w:rFonts w:asciiTheme="minorHAnsi" w:hAnsiTheme="minorHAnsi" w:cstheme="minorHAnsi"/>
        </w:rPr>
        <w:t>di tutte le circostanze generali, particolari e locali, nessuna esclusa ed eccettuata, che possono avere influito o influire sia sulla prestazione dei lavori/servizi, sia sulla determinazione della propria offerta;</w:t>
      </w:r>
    </w:p>
    <w:p w14:paraId="34A46EBA" w14:textId="77777777" w:rsidR="009A5394" w:rsidRDefault="009A5394" w:rsidP="00C634FF">
      <w:pPr>
        <w:pStyle w:val="Paragrafoelenco"/>
        <w:widowControl w:val="0"/>
        <w:numPr>
          <w:ilvl w:val="0"/>
          <w:numId w:val="4"/>
        </w:numPr>
        <w:autoSpaceDE w:val="0"/>
        <w:autoSpaceDN w:val="0"/>
        <w:adjustRightInd w:val="0"/>
        <w:spacing w:before="0"/>
        <w:ind w:left="426" w:right="0"/>
        <w:rPr>
          <w:rFonts w:asciiTheme="minorHAnsi" w:hAnsiTheme="minorHAnsi" w:cstheme="minorHAnsi"/>
        </w:rPr>
      </w:pPr>
      <w:r w:rsidRPr="00636A79">
        <w:rPr>
          <w:rFonts w:asciiTheme="minorHAnsi" w:hAnsiTheme="minorHAnsi" w:cstheme="minorHAnsi"/>
        </w:rPr>
        <w:t>che l’offerta è valida e vincolante per 180 giorni consecutivi a decorrere dalla scadenza del termine per la presentazione delle offerte;</w:t>
      </w:r>
    </w:p>
    <w:p w14:paraId="7288182D" w14:textId="77777777" w:rsidR="00636A79" w:rsidRPr="00636A79" w:rsidRDefault="00636A79" w:rsidP="00636A79">
      <w:pPr>
        <w:widowControl w:val="0"/>
        <w:autoSpaceDE w:val="0"/>
        <w:autoSpaceDN w:val="0"/>
        <w:adjustRightInd w:val="0"/>
        <w:ind w:left="66" w:right="0"/>
        <w:rPr>
          <w:rFonts w:asciiTheme="minorHAnsi" w:hAnsiTheme="minorHAnsi" w:cstheme="minorHAnsi"/>
        </w:rPr>
      </w:pPr>
    </w:p>
    <w:p w14:paraId="2338B0AF" w14:textId="77777777" w:rsidR="009A5394" w:rsidRPr="00636A79" w:rsidRDefault="009A5394" w:rsidP="00C634FF">
      <w:pPr>
        <w:pStyle w:val="Paragrafoelenco"/>
        <w:widowControl w:val="0"/>
        <w:numPr>
          <w:ilvl w:val="0"/>
          <w:numId w:val="4"/>
        </w:numPr>
        <w:autoSpaceDE w:val="0"/>
        <w:autoSpaceDN w:val="0"/>
        <w:adjustRightInd w:val="0"/>
        <w:spacing w:before="0"/>
        <w:ind w:left="426" w:right="0"/>
        <w:rPr>
          <w:rFonts w:asciiTheme="minorHAnsi" w:hAnsiTheme="minorHAnsi" w:cstheme="minorHAnsi"/>
        </w:rPr>
      </w:pPr>
      <w:r w:rsidRPr="00636A79">
        <w:rPr>
          <w:rFonts w:asciiTheme="minorHAnsi" w:hAnsiTheme="minorHAnsi" w:cstheme="minorHAnsi"/>
        </w:rPr>
        <w:t>di accettare, senza condizione o riserva alcuna, tutte le norme e disposizioni contenute nella documentazione di gara;</w:t>
      </w:r>
    </w:p>
    <w:p w14:paraId="50DEFE9E" w14:textId="77777777" w:rsidR="009A5394" w:rsidRPr="00636A79" w:rsidRDefault="009A5394" w:rsidP="00C634FF">
      <w:pPr>
        <w:pStyle w:val="Paragrafoelenco"/>
        <w:widowControl w:val="0"/>
        <w:numPr>
          <w:ilvl w:val="0"/>
          <w:numId w:val="4"/>
        </w:numPr>
        <w:suppressAutoHyphens/>
        <w:autoSpaceDE w:val="0"/>
        <w:autoSpaceDN w:val="0"/>
        <w:adjustRightInd w:val="0"/>
        <w:spacing w:before="0"/>
        <w:ind w:left="426" w:right="0" w:hanging="426"/>
        <w:rPr>
          <w:rFonts w:asciiTheme="minorHAnsi" w:hAnsiTheme="minorHAnsi" w:cstheme="minorHAnsi"/>
        </w:rPr>
      </w:pPr>
      <w:r w:rsidRPr="00636A79">
        <w:rPr>
          <w:rFonts w:asciiTheme="minorHAnsi" w:hAnsiTheme="minorHAnsi" w:cstheme="minorHAnsi"/>
        </w:rPr>
        <w:t>di non aver affidato incarichi in violazione dell’art. 53, comma 16-ter del D. Lgs. 165/2001;</w:t>
      </w:r>
    </w:p>
    <w:p w14:paraId="15DAD376" w14:textId="77777777" w:rsidR="009A5394" w:rsidRPr="00636A79" w:rsidRDefault="009A5394" w:rsidP="00C634FF">
      <w:pPr>
        <w:pStyle w:val="Paragrafoelenco"/>
        <w:widowControl w:val="0"/>
        <w:numPr>
          <w:ilvl w:val="0"/>
          <w:numId w:val="4"/>
        </w:numPr>
        <w:autoSpaceDE w:val="0"/>
        <w:autoSpaceDN w:val="0"/>
        <w:adjustRightInd w:val="0"/>
        <w:spacing w:before="0"/>
        <w:ind w:left="426" w:right="0" w:hanging="426"/>
        <w:rPr>
          <w:rFonts w:asciiTheme="minorHAnsi" w:hAnsiTheme="minorHAnsi" w:cstheme="minorHAnsi"/>
        </w:rPr>
      </w:pPr>
      <w:r w:rsidRPr="00636A79">
        <w:rPr>
          <w:rFonts w:asciiTheme="minorHAnsi" w:hAnsiTheme="minorHAnsi" w:cstheme="minorHAnsi"/>
        </w:rPr>
        <w:t>di accettare, ai sensi dell’art. 100, comma 2 del Codice, i requisiti particolari per l’esecuzione del contratto nell’ipotesi in cui risulti aggiudicatario;</w:t>
      </w:r>
    </w:p>
    <w:p w14:paraId="06EF041A" w14:textId="77777777" w:rsidR="009A5394" w:rsidRPr="00636A79" w:rsidRDefault="009A5394" w:rsidP="00C634FF">
      <w:pPr>
        <w:pStyle w:val="Paragrafoelenco"/>
        <w:widowControl w:val="0"/>
        <w:numPr>
          <w:ilvl w:val="0"/>
          <w:numId w:val="4"/>
        </w:numPr>
        <w:autoSpaceDE w:val="0"/>
        <w:autoSpaceDN w:val="0"/>
        <w:adjustRightInd w:val="0"/>
        <w:spacing w:before="0"/>
        <w:ind w:left="426" w:right="0" w:hanging="426"/>
        <w:rPr>
          <w:rFonts w:asciiTheme="minorHAnsi" w:hAnsiTheme="minorHAnsi" w:cstheme="minorHAnsi"/>
        </w:rPr>
      </w:pPr>
      <w:r w:rsidRPr="00636A79">
        <w:rPr>
          <w:rFonts w:asciiTheme="minorHAnsi" w:hAnsiTheme="minorHAnsi" w:cstheme="minorHAnsi"/>
          <w:bCs/>
        </w:rPr>
        <w:t xml:space="preserve">di </w:t>
      </w:r>
      <w:r w:rsidRPr="00636A79">
        <w:rPr>
          <w:rFonts w:asciiTheme="minorHAnsi" w:hAnsiTheme="minorHAnsi" w:cstheme="minorHAnsi"/>
        </w:rPr>
        <w:t>essere</w:t>
      </w:r>
      <w:r w:rsidRPr="00636A79">
        <w:rPr>
          <w:rFonts w:asciiTheme="minorHAnsi" w:hAnsiTheme="minorHAnsi" w:cstheme="minorHAnsi"/>
          <w:bCs/>
        </w:rPr>
        <w:t xml:space="preserve"> a conoscenza degli obblighi imposti dalla Legge n. 136 del 13.08.2010 “</w:t>
      </w:r>
      <w:r w:rsidRPr="00636A79">
        <w:rPr>
          <w:rFonts w:asciiTheme="minorHAnsi" w:hAnsiTheme="minorHAnsi" w:cstheme="minorHAnsi"/>
          <w:bCs/>
          <w:i/>
        </w:rPr>
        <w:t>Piano straordinario contro le mafie, nonché delega al Governo in materia di normativa antimafia</w:t>
      </w:r>
      <w:r w:rsidRPr="00636A79">
        <w:rPr>
          <w:rFonts w:asciiTheme="minorHAnsi" w:hAnsiTheme="minorHAnsi" w:cstheme="minorHAnsi"/>
          <w:bCs/>
        </w:rPr>
        <w:t>” in particolare dall’art. 3 “</w:t>
      </w:r>
      <w:r w:rsidRPr="00636A79">
        <w:rPr>
          <w:rFonts w:asciiTheme="minorHAnsi" w:hAnsiTheme="minorHAnsi" w:cstheme="minorHAnsi"/>
          <w:bCs/>
          <w:i/>
        </w:rPr>
        <w:t>tracciabilità dei flussi finanziari</w:t>
      </w:r>
      <w:r w:rsidRPr="00636A79">
        <w:rPr>
          <w:rFonts w:asciiTheme="minorHAnsi" w:hAnsiTheme="minorHAnsi" w:cstheme="minorHAnsi"/>
          <w:bCs/>
        </w:rPr>
        <w:t xml:space="preserve">” e </w:t>
      </w:r>
      <w:proofErr w:type="spellStart"/>
      <w:r w:rsidRPr="00636A79">
        <w:rPr>
          <w:rFonts w:asciiTheme="minorHAnsi" w:hAnsiTheme="minorHAnsi" w:cstheme="minorHAnsi"/>
          <w:bCs/>
        </w:rPr>
        <w:t>ss.mm.ii</w:t>
      </w:r>
      <w:proofErr w:type="spellEnd"/>
      <w:r w:rsidRPr="00636A79">
        <w:rPr>
          <w:rFonts w:asciiTheme="minorHAnsi" w:hAnsiTheme="minorHAnsi" w:cstheme="minorHAnsi"/>
          <w:bCs/>
        </w:rPr>
        <w:t>.;</w:t>
      </w:r>
    </w:p>
    <w:p w14:paraId="1A7D0FB2" w14:textId="77777777" w:rsidR="009A5394" w:rsidRPr="00636A79" w:rsidRDefault="009A5394" w:rsidP="00C634FF">
      <w:pPr>
        <w:pStyle w:val="Paragrafoelenco"/>
        <w:widowControl w:val="0"/>
        <w:numPr>
          <w:ilvl w:val="0"/>
          <w:numId w:val="4"/>
        </w:numPr>
        <w:autoSpaceDE w:val="0"/>
        <w:autoSpaceDN w:val="0"/>
        <w:adjustRightInd w:val="0"/>
        <w:spacing w:before="0"/>
        <w:ind w:left="426" w:right="0" w:hanging="426"/>
        <w:rPr>
          <w:rFonts w:asciiTheme="minorHAnsi" w:hAnsiTheme="minorHAnsi" w:cstheme="minorHAnsi"/>
        </w:rPr>
      </w:pPr>
      <w:r w:rsidRPr="00636A79">
        <w:rPr>
          <w:rFonts w:asciiTheme="minorHAnsi" w:hAnsiTheme="minorHAnsi" w:cstheme="minorHAnsi"/>
          <w:bCs/>
        </w:rPr>
        <w:t>di</w:t>
      </w:r>
      <w:r w:rsidRPr="00636A79">
        <w:rPr>
          <w:rFonts w:asciiTheme="minorHAnsi" w:hAnsiTheme="minorHAnsi" w:cstheme="minorHAnsi"/>
        </w:rPr>
        <w:t xml:space="preserve"> rispettare, al momento della presentazione dell’offerta e per tutta la durata del contratto, i contratti collettivi nazionali di lavoro del settore, se esistenti, gli accordi sindacali integrativi e tutti gli adempimenti di legge nei confronti dei lavoratori dipendenti, nonché di rispettare gli obblighi previsti dal decreto legislativo 9 aprile 2008, n. 81 per la salute nei luoghi di lavoro;</w:t>
      </w:r>
    </w:p>
    <w:p w14:paraId="4ACFE69F" w14:textId="77777777" w:rsidR="009A5394" w:rsidRPr="00636A79" w:rsidRDefault="009A5394" w:rsidP="00C634FF">
      <w:pPr>
        <w:pStyle w:val="Paragrafoelenco"/>
        <w:widowControl w:val="0"/>
        <w:numPr>
          <w:ilvl w:val="0"/>
          <w:numId w:val="4"/>
        </w:numPr>
        <w:autoSpaceDE w:val="0"/>
        <w:autoSpaceDN w:val="0"/>
        <w:adjustRightInd w:val="0"/>
        <w:spacing w:before="0"/>
        <w:ind w:left="426" w:right="0" w:hanging="426"/>
        <w:rPr>
          <w:rFonts w:asciiTheme="minorHAnsi" w:hAnsiTheme="minorHAnsi" w:cstheme="minorHAnsi"/>
        </w:rPr>
      </w:pPr>
      <w:r w:rsidRPr="00636A79">
        <w:rPr>
          <w:rFonts w:asciiTheme="minorHAnsi" w:hAnsiTheme="minorHAnsi" w:cstheme="minorHAnsi"/>
        </w:rPr>
        <w:t>di avere direttamente o con delega a personale dipendente esaminato tutti gli elaborati progettuali;</w:t>
      </w:r>
    </w:p>
    <w:p w14:paraId="24CF3C21" w14:textId="2BBA4902" w:rsidR="009A5394" w:rsidRPr="00636A79" w:rsidRDefault="009A5394" w:rsidP="00C634FF">
      <w:pPr>
        <w:pStyle w:val="Paragrafoelenco"/>
        <w:widowControl w:val="0"/>
        <w:numPr>
          <w:ilvl w:val="0"/>
          <w:numId w:val="4"/>
        </w:numPr>
        <w:autoSpaceDE w:val="0"/>
        <w:autoSpaceDN w:val="0"/>
        <w:adjustRightInd w:val="0"/>
        <w:spacing w:before="0"/>
        <w:ind w:left="426" w:right="0" w:hanging="426"/>
        <w:rPr>
          <w:rFonts w:asciiTheme="minorHAnsi" w:hAnsiTheme="minorHAnsi" w:cstheme="minorHAnsi"/>
        </w:rPr>
      </w:pPr>
      <w:r w:rsidRPr="00636A79">
        <w:rPr>
          <w:rFonts w:asciiTheme="minorHAnsi" w:hAnsiTheme="minorHAnsi" w:cstheme="minorHAnsi"/>
        </w:rPr>
        <w:t xml:space="preserve">di aver giudicato i </w:t>
      </w:r>
      <w:r w:rsidR="00636A79">
        <w:rPr>
          <w:rFonts w:asciiTheme="minorHAnsi" w:hAnsiTheme="minorHAnsi" w:cstheme="minorHAnsi"/>
        </w:rPr>
        <w:t>lavori</w:t>
      </w:r>
      <w:r w:rsidRPr="00636A79">
        <w:rPr>
          <w:rFonts w:asciiTheme="minorHAnsi" w:hAnsiTheme="minorHAnsi" w:cstheme="minorHAnsi"/>
        </w:rPr>
        <w:t xml:space="preserve"> in oggetto realizzabili, gli elaborati progettuali adeguati ed i prezzi nel loro complesso remunerativi e tali da consentire la presentazione dell’offerta;</w:t>
      </w:r>
    </w:p>
    <w:p w14:paraId="3D4273B6" w14:textId="77777777" w:rsidR="009A5394" w:rsidRPr="00636A79" w:rsidRDefault="009A5394" w:rsidP="00C634FF">
      <w:pPr>
        <w:pStyle w:val="Paragrafoelenco"/>
        <w:widowControl w:val="0"/>
        <w:numPr>
          <w:ilvl w:val="0"/>
          <w:numId w:val="4"/>
        </w:numPr>
        <w:autoSpaceDE w:val="0"/>
        <w:autoSpaceDN w:val="0"/>
        <w:adjustRightInd w:val="0"/>
        <w:spacing w:before="0"/>
        <w:ind w:left="426" w:right="0" w:hanging="426"/>
        <w:rPr>
          <w:rFonts w:asciiTheme="minorHAnsi" w:hAnsiTheme="minorHAnsi" w:cstheme="minorHAnsi"/>
        </w:rPr>
      </w:pPr>
      <w:r w:rsidRPr="00636A79">
        <w:rPr>
          <w:rFonts w:asciiTheme="minorHAnsi" w:hAnsiTheme="minorHAnsi" w:cstheme="minorHAnsi"/>
        </w:rPr>
        <w:t xml:space="preserve"> (</w:t>
      </w:r>
      <w:r w:rsidRPr="00636A79">
        <w:rPr>
          <w:rFonts w:asciiTheme="minorHAnsi" w:hAnsiTheme="minorHAnsi" w:cstheme="minorHAnsi"/>
          <w:i/>
        </w:rPr>
        <w:t>per gli operatori economici non residenti e privi di stabile organizzazione in Italia</w:t>
      </w:r>
      <w:r w:rsidRPr="00636A79">
        <w:rPr>
          <w:rFonts w:asciiTheme="minorHAnsi" w:hAnsiTheme="minorHAnsi" w:cstheme="minorHAnsi"/>
        </w:rPr>
        <w:t>) di impegnarsi ad uniformarsi, in caso di aggiudicazione, alla disciplina di cui agli articoli 17, comma 2, e 53, comma 3 del D.P.R. 633/1972 e a comunicare alla Stazione Appaltante la nomina del proprio rappresentante fiscale, nelle forme di legge;</w:t>
      </w:r>
    </w:p>
    <w:p w14:paraId="63CDE707" w14:textId="4BC4C66B" w:rsidR="009A5394" w:rsidRPr="00636A79" w:rsidRDefault="009A5394" w:rsidP="00C634FF">
      <w:pPr>
        <w:pStyle w:val="Paragrafoelenco"/>
        <w:widowControl w:val="0"/>
        <w:numPr>
          <w:ilvl w:val="0"/>
          <w:numId w:val="4"/>
        </w:numPr>
        <w:autoSpaceDE w:val="0"/>
        <w:autoSpaceDN w:val="0"/>
        <w:adjustRightInd w:val="0"/>
        <w:spacing w:before="0"/>
        <w:ind w:left="426" w:right="0" w:hanging="426"/>
        <w:rPr>
          <w:rFonts w:asciiTheme="minorHAnsi" w:hAnsiTheme="minorHAnsi" w:cstheme="minorHAnsi"/>
        </w:rPr>
      </w:pPr>
      <w:r w:rsidRPr="00636A79">
        <w:rPr>
          <w:rFonts w:asciiTheme="minorHAnsi" w:hAnsiTheme="minorHAnsi" w:cstheme="minorHAnsi"/>
        </w:rPr>
        <w:t xml:space="preserve">di essere informato che, ai sensi del D. Lgs 10/08/2018 n. 101 che adegua il D. Lgs. 196/2003 alle disposizioni del Regolamento (UE) 2016/679 (GDPR), in materia di protezione dei dati personali, i dati forniti saranno utilizzati dagli uffici esclusivamente per le finalità di gestione della procedura e saranno trattati successivamente per le finalità connesse alla gestione dell’affidamento, nel rispetto della normativa specifica di cui al D. Lgs </w:t>
      </w:r>
      <w:r w:rsidR="00636A79">
        <w:rPr>
          <w:rFonts w:asciiTheme="minorHAnsi" w:hAnsiTheme="minorHAnsi" w:cstheme="minorHAnsi"/>
        </w:rPr>
        <w:t>36</w:t>
      </w:r>
      <w:r w:rsidRPr="00636A79">
        <w:rPr>
          <w:rFonts w:asciiTheme="minorHAnsi" w:hAnsiTheme="minorHAnsi" w:cstheme="minorHAnsi"/>
        </w:rPr>
        <w:t>/20</w:t>
      </w:r>
      <w:r w:rsidR="00636A79">
        <w:rPr>
          <w:rFonts w:asciiTheme="minorHAnsi" w:hAnsiTheme="minorHAnsi" w:cstheme="minorHAnsi"/>
        </w:rPr>
        <w:t>23</w:t>
      </w:r>
      <w:r w:rsidRPr="00636A79">
        <w:rPr>
          <w:rFonts w:asciiTheme="minorHAnsi" w:hAnsiTheme="minorHAnsi" w:cstheme="minorHAnsi"/>
        </w:rPr>
        <w:t xml:space="preserve"> “</w:t>
      </w:r>
      <w:r w:rsidRPr="00636A79">
        <w:rPr>
          <w:rFonts w:asciiTheme="minorHAnsi" w:hAnsiTheme="minorHAnsi" w:cstheme="minorHAnsi"/>
          <w:i/>
        </w:rPr>
        <w:t>Codice dei contratti pubblici</w:t>
      </w:r>
      <w:r w:rsidRPr="00636A79">
        <w:rPr>
          <w:rFonts w:asciiTheme="minorHAnsi" w:hAnsiTheme="minorHAnsi" w:cstheme="minorHAnsi"/>
        </w:rPr>
        <w:t>”;</w:t>
      </w:r>
    </w:p>
    <w:p w14:paraId="6D24D101" w14:textId="77777777" w:rsidR="009A5394" w:rsidRPr="00636A79" w:rsidRDefault="009A5394" w:rsidP="00C634FF">
      <w:pPr>
        <w:pStyle w:val="Paragrafoelenco"/>
        <w:widowControl w:val="0"/>
        <w:numPr>
          <w:ilvl w:val="0"/>
          <w:numId w:val="4"/>
        </w:numPr>
        <w:autoSpaceDE w:val="0"/>
        <w:autoSpaceDN w:val="0"/>
        <w:adjustRightInd w:val="0"/>
        <w:spacing w:before="0"/>
        <w:ind w:left="426" w:right="0" w:hanging="426"/>
        <w:rPr>
          <w:rFonts w:asciiTheme="minorHAnsi" w:hAnsiTheme="minorHAnsi" w:cstheme="minorHAnsi"/>
        </w:rPr>
      </w:pPr>
      <w:r w:rsidRPr="00636A79">
        <w:rPr>
          <w:rFonts w:asciiTheme="minorHAnsi" w:hAnsiTheme="minorHAnsi" w:cstheme="minorHAnsi"/>
        </w:rPr>
        <w:t>di aver preso visione e di accettare il Patto di Integrità in materia di contratti pubblici regionali ai sensi della DGR XI/1751 del 17.06.2019, visionabile sul portale web di Aria S.p.A.;</w:t>
      </w:r>
    </w:p>
    <w:p w14:paraId="0B77F8B6" w14:textId="0E1BF783" w:rsidR="00873D22" w:rsidRPr="00636A79" w:rsidRDefault="00873D22" w:rsidP="00C634FF">
      <w:pPr>
        <w:pStyle w:val="Paragrafoelenco"/>
        <w:widowControl w:val="0"/>
        <w:numPr>
          <w:ilvl w:val="0"/>
          <w:numId w:val="4"/>
        </w:numPr>
        <w:autoSpaceDE w:val="0"/>
        <w:autoSpaceDN w:val="0"/>
        <w:adjustRightInd w:val="0"/>
        <w:spacing w:before="0"/>
        <w:ind w:left="426" w:right="0" w:hanging="426"/>
        <w:rPr>
          <w:rFonts w:asciiTheme="minorHAnsi" w:hAnsiTheme="minorHAnsi" w:cstheme="minorHAnsi"/>
        </w:rPr>
      </w:pPr>
      <w:r w:rsidRPr="00636A79">
        <w:rPr>
          <w:rFonts w:asciiTheme="minorHAnsi" w:hAnsiTheme="minorHAnsi" w:cstheme="minorHAnsi"/>
        </w:rPr>
        <w:t xml:space="preserve">di non trovarsi in situazione di conflitto di interesse a norma dell’art. 16 del </w:t>
      </w:r>
      <w:r w:rsidR="00D44310">
        <w:rPr>
          <w:rFonts w:asciiTheme="minorHAnsi" w:hAnsiTheme="minorHAnsi" w:cstheme="minorHAnsi"/>
        </w:rPr>
        <w:t>d</w:t>
      </w:r>
      <w:r w:rsidRPr="00636A79">
        <w:rPr>
          <w:rFonts w:asciiTheme="minorHAnsi" w:hAnsiTheme="minorHAnsi" w:cstheme="minorHAnsi"/>
        </w:rPr>
        <w:t>.lgs. 36/2023 e nella fattispecie situazione di conflitto di interesse che determinano l'obbligo di astensione previste;</w:t>
      </w:r>
    </w:p>
    <w:p w14:paraId="0575488A" w14:textId="608C228A" w:rsidR="00873D22" w:rsidRPr="00636A79" w:rsidRDefault="00873D22" w:rsidP="00C634FF">
      <w:pPr>
        <w:pStyle w:val="Paragrafoelenco"/>
        <w:widowControl w:val="0"/>
        <w:numPr>
          <w:ilvl w:val="0"/>
          <w:numId w:val="4"/>
        </w:numPr>
        <w:autoSpaceDE w:val="0"/>
        <w:autoSpaceDN w:val="0"/>
        <w:adjustRightInd w:val="0"/>
        <w:spacing w:before="0"/>
        <w:ind w:left="426" w:right="0" w:hanging="426"/>
        <w:rPr>
          <w:rFonts w:asciiTheme="minorHAnsi" w:hAnsiTheme="minorHAnsi" w:cstheme="minorHAnsi"/>
          <w:b/>
          <w:bCs/>
        </w:rPr>
      </w:pPr>
      <w:r w:rsidRPr="00636A79">
        <w:rPr>
          <w:rFonts w:asciiTheme="minorHAnsi" w:hAnsiTheme="minorHAnsi" w:cstheme="minorHAnsi"/>
          <w:b/>
          <w:bCs/>
        </w:rPr>
        <w:t>per gli operatori economici tenuti alla redazione del rapporto sulla situazione del personale, ai sensi dell'articolo 46 del decreto legislativo 11 aprile 2006, n. 198:</w:t>
      </w:r>
    </w:p>
    <w:p w14:paraId="7F6C7A65" w14:textId="77777777" w:rsidR="00873D22" w:rsidRPr="00636A79" w:rsidRDefault="00873D22" w:rsidP="00C634FF">
      <w:pPr>
        <w:pStyle w:val="Paragrafoelenco"/>
        <w:widowControl w:val="0"/>
        <w:numPr>
          <w:ilvl w:val="0"/>
          <w:numId w:val="6"/>
        </w:numPr>
        <w:autoSpaceDE w:val="0"/>
        <w:autoSpaceDN w:val="0"/>
        <w:spacing w:before="0"/>
        <w:ind w:right="-7"/>
        <w:rPr>
          <w:rFonts w:asciiTheme="minorHAnsi" w:hAnsiTheme="minorHAnsi" w:cstheme="minorHAnsi"/>
        </w:rPr>
      </w:pPr>
      <w:r w:rsidRPr="00636A79">
        <w:rPr>
          <w:rFonts w:asciiTheme="minorHAnsi" w:hAnsiTheme="minorHAnsi" w:cstheme="minorHAnsi"/>
        </w:rPr>
        <w:t>dichiara di non essere incorsi nella violazione dell’obbligo di cui all’articolo 47 comma 3 del DL Semplificazioni-bis n. 77/2021, convertito con Legge 29 luglio 2021, n. 108;</w:t>
      </w:r>
    </w:p>
    <w:p w14:paraId="7FA07198" w14:textId="77777777" w:rsidR="00873D22" w:rsidRPr="00636A79" w:rsidRDefault="00873D22" w:rsidP="00C634FF">
      <w:pPr>
        <w:pStyle w:val="Paragrafoelenco"/>
        <w:widowControl w:val="0"/>
        <w:numPr>
          <w:ilvl w:val="0"/>
          <w:numId w:val="6"/>
        </w:numPr>
        <w:autoSpaceDE w:val="0"/>
        <w:autoSpaceDN w:val="0"/>
        <w:spacing w:before="0"/>
        <w:ind w:right="-7"/>
        <w:rPr>
          <w:rFonts w:asciiTheme="minorHAnsi" w:hAnsiTheme="minorHAnsi" w:cstheme="minorHAnsi"/>
        </w:rPr>
      </w:pPr>
      <w:r w:rsidRPr="00636A79">
        <w:rPr>
          <w:rFonts w:asciiTheme="minorHAnsi" w:hAnsiTheme="minorHAnsi" w:cstheme="minorHAnsi"/>
        </w:rPr>
        <w:t>dichiara di essere in regola con le norme che disciplinano il diritto al lavoro dei disabili di cui all’articolo 17, Legge 12 marzo 1999, n. 68;</w:t>
      </w:r>
    </w:p>
    <w:p w14:paraId="4932CCA1" w14:textId="0A16FC11" w:rsidR="00873D22" w:rsidRPr="00636A79" w:rsidRDefault="00873D22" w:rsidP="00C634FF">
      <w:pPr>
        <w:pStyle w:val="Paragrafoelenco"/>
        <w:widowControl w:val="0"/>
        <w:numPr>
          <w:ilvl w:val="0"/>
          <w:numId w:val="6"/>
        </w:numPr>
        <w:autoSpaceDE w:val="0"/>
        <w:autoSpaceDN w:val="0"/>
        <w:spacing w:before="0"/>
        <w:ind w:right="-7"/>
        <w:rPr>
          <w:rFonts w:asciiTheme="minorHAnsi" w:hAnsiTheme="minorHAnsi" w:cstheme="minorHAnsi"/>
        </w:rPr>
      </w:pPr>
      <w:r w:rsidRPr="00636A79">
        <w:rPr>
          <w:rFonts w:asciiTheme="minorHAnsi" w:hAnsiTheme="minorHAnsi" w:cstheme="minorHAnsi"/>
        </w:rPr>
        <w:t xml:space="preserve">si impegna a produrre, </w:t>
      </w:r>
      <w:r w:rsidRPr="00636A79">
        <w:rPr>
          <w:rFonts w:asciiTheme="minorHAnsi" w:hAnsiTheme="minorHAnsi" w:cstheme="minorHAnsi"/>
          <w:b/>
          <w:bCs/>
        </w:rPr>
        <w:t>a pena di esclusione</w:t>
      </w:r>
      <w:r w:rsidRPr="00636A79">
        <w:rPr>
          <w:rFonts w:asciiTheme="minorHAnsi" w:hAnsiTheme="minorHAnsi" w:cstheme="minorHAnsi"/>
        </w:rPr>
        <w:t>, in allegato copia dell'ultimo rapporto redatto, con attestazione della sua conformità a quello trasmesso alle rappresentanze sindacali aziendali e alla consigliera e al consigliere regionale di parità ai sensi del secondo comma del citato articolo 46, ovvero, in caso di inosservanza dei termini previsti dal comma 1 del medesimo articolo 46, con attestazione della sua contestuale trasmissione alle rappresentanze sindacali aziendali e alla consigliera e al consigliere regionale di parità;</w:t>
      </w:r>
    </w:p>
    <w:p w14:paraId="218CECEA" w14:textId="34A15469" w:rsidR="00873D22" w:rsidRPr="00636A79" w:rsidRDefault="00873D22" w:rsidP="00C634FF">
      <w:pPr>
        <w:pStyle w:val="Paragrafoelenco"/>
        <w:widowControl w:val="0"/>
        <w:numPr>
          <w:ilvl w:val="0"/>
          <w:numId w:val="4"/>
        </w:numPr>
        <w:autoSpaceDE w:val="0"/>
        <w:autoSpaceDN w:val="0"/>
        <w:adjustRightInd w:val="0"/>
        <w:spacing w:before="0"/>
        <w:ind w:left="426" w:right="0" w:hanging="426"/>
        <w:rPr>
          <w:rFonts w:asciiTheme="minorHAnsi" w:hAnsiTheme="minorHAnsi" w:cstheme="minorHAnsi"/>
          <w:b/>
          <w:bCs/>
        </w:rPr>
      </w:pPr>
      <w:r w:rsidRPr="00636A79">
        <w:rPr>
          <w:rFonts w:asciiTheme="minorHAnsi" w:hAnsiTheme="minorHAnsi" w:cstheme="minorHAnsi"/>
          <w:b/>
          <w:bCs/>
        </w:rPr>
        <w:t>per gli operatori economici, diversi da quelli indicati all’articolo 47 comma 2 del DL Semplificazioni-bis n. 77/2021, convertito con Legge 29 luglio 2021, n. 108 e che occupano un numero inferiore a 50 e pari o superiore a quindici dipendenti</w:t>
      </w:r>
    </w:p>
    <w:p w14:paraId="36699683" w14:textId="77777777" w:rsidR="00873D22" w:rsidRPr="00636A79" w:rsidRDefault="00873D22" w:rsidP="00C634FF">
      <w:pPr>
        <w:pStyle w:val="Paragrafoelenco"/>
        <w:widowControl w:val="0"/>
        <w:numPr>
          <w:ilvl w:val="0"/>
          <w:numId w:val="6"/>
        </w:numPr>
        <w:autoSpaceDE w:val="0"/>
        <w:autoSpaceDN w:val="0"/>
        <w:spacing w:before="0"/>
        <w:ind w:right="-7"/>
        <w:rPr>
          <w:rFonts w:asciiTheme="minorHAnsi" w:hAnsiTheme="minorHAnsi" w:cstheme="minorHAnsi"/>
        </w:rPr>
      </w:pPr>
      <w:r w:rsidRPr="00636A79">
        <w:rPr>
          <w:rFonts w:asciiTheme="minorHAnsi" w:hAnsiTheme="minorHAnsi" w:cstheme="minorHAnsi"/>
        </w:rPr>
        <w:t>dichiara di non essere incorsi nella violazione dell’obbligo di cui all’articolo 47 comma 3 del DL Semplificazioni-bis n. 77/2021, convertito con Legge 29 luglio 2021, n. 108;</w:t>
      </w:r>
    </w:p>
    <w:p w14:paraId="0BC000B3" w14:textId="77777777" w:rsidR="00873D22" w:rsidRPr="00636A79" w:rsidRDefault="00873D22" w:rsidP="00C634FF">
      <w:pPr>
        <w:pStyle w:val="Paragrafoelenco"/>
        <w:widowControl w:val="0"/>
        <w:numPr>
          <w:ilvl w:val="0"/>
          <w:numId w:val="6"/>
        </w:numPr>
        <w:autoSpaceDE w:val="0"/>
        <w:autoSpaceDN w:val="0"/>
        <w:spacing w:before="0"/>
        <w:ind w:right="-7"/>
        <w:rPr>
          <w:rFonts w:asciiTheme="minorHAnsi" w:hAnsiTheme="minorHAnsi" w:cstheme="minorHAnsi"/>
        </w:rPr>
      </w:pPr>
      <w:r w:rsidRPr="00636A79">
        <w:rPr>
          <w:rFonts w:asciiTheme="minorHAnsi" w:hAnsiTheme="minorHAnsi" w:cstheme="minorHAnsi"/>
        </w:rPr>
        <w:t>dichiara di essere in regola con le norme che disciplinano il diritto al lavoro dei disabili di cui all’articolo 17, Legge 12 marzo 1999, n. 68;</w:t>
      </w:r>
    </w:p>
    <w:p w14:paraId="5FE79616" w14:textId="77777777" w:rsidR="00873D22" w:rsidRPr="00636A79" w:rsidRDefault="00873D22" w:rsidP="00C634FF">
      <w:pPr>
        <w:pStyle w:val="Paragrafoelenco"/>
        <w:widowControl w:val="0"/>
        <w:numPr>
          <w:ilvl w:val="0"/>
          <w:numId w:val="6"/>
        </w:numPr>
        <w:autoSpaceDE w:val="0"/>
        <w:autoSpaceDN w:val="0"/>
        <w:spacing w:before="0"/>
        <w:ind w:right="-7"/>
        <w:rPr>
          <w:rFonts w:asciiTheme="minorHAnsi" w:hAnsiTheme="minorHAnsi" w:cstheme="minorHAnsi"/>
        </w:rPr>
      </w:pPr>
      <w:r w:rsidRPr="00636A79">
        <w:rPr>
          <w:rFonts w:asciiTheme="minorHAnsi" w:hAnsiTheme="minorHAnsi" w:cstheme="minorHAnsi"/>
        </w:rPr>
        <w:t>si impegna a consegnare alla stazione appaltante, entro sei mesi dall’eventuale conclusione del contratto:</w:t>
      </w:r>
    </w:p>
    <w:p w14:paraId="5275B9A2" w14:textId="77777777" w:rsidR="00873D22" w:rsidRPr="00636A79" w:rsidRDefault="00873D22" w:rsidP="00C634FF">
      <w:pPr>
        <w:pStyle w:val="Paragrafoelenco"/>
        <w:widowControl w:val="0"/>
        <w:numPr>
          <w:ilvl w:val="0"/>
          <w:numId w:val="7"/>
        </w:numPr>
        <w:tabs>
          <w:tab w:val="left" w:pos="1134"/>
        </w:tabs>
        <w:autoSpaceDE w:val="0"/>
        <w:autoSpaceDN w:val="0"/>
        <w:spacing w:before="0"/>
        <w:ind w:left="1134" w:right="-7" w:hanging="425"/>
        <w:rPr>
          <w:rFonts w:asciiTheme="minorHAnsi" w:hAnsiTheme="minorHAnsi" w:cstheme="minorHAnsi"/>
        </w:rPr>
      </w:pPr>
      <w:r w:rsidRPr="00636A79">
        <w:rPr>
          <w:rFonts w:asciiTheme="minorHAnsi" w:hAnsiTheme="minorHAnsi" w:cstheme="minorHAnsi"/>
        </w:rPr>
        <w:t xml:space="preserve">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w:t>
      </w:r>
      <w:r w:rsidRPr="00636A79">
        <w:rPr>
          <w:rFonts w:asciiTheme="minorHAnsi" w:hAnsiTheme="minorHAnsi" w:cstheme="minorHAnsi"/>
        </w:rPr>
        <w:lastRenderedPageBreak/>
        <w:t>retribuzione effettivamente corrisposta. La relazione è tramessa alle rappresentanze sindacali aziendali e alla consigliera e al consigliere regionale di parità;</w:t>
      </w:r>
    </w:p>
    <w:p w14:paraId="095F6E6C" w14:textId="77777777" w:rsidR="00873D22" w:rsidRPr="00636A79" w:rsidRDefault="00873D22" w:rsidP="00C634FF">
      <w:pPr>
        <w:pStyle w:val="Paragrafoelenco"/>
        <w:widowControl w:val="0"/>
        <w:numPr>
          <w:ilvl w:val="0"/>
          <w:numId w:val="7"/>
        </w:numPr>
        <w:tabs>
          <w:tab w:val="left" w:pos="1134"/>
        </w:tabs>
        <w:autoSpaceDE w:val="0"/>
        <w:autoSpaceDN w:val="0"/>
        <w:spacing w:before="0"/>
        <w:ind w:left="1134" w:right="-7" w:hanging="425"/>
        <w:rPr>
          <w:rFonts w:asciiTheme="minorHAnsi" w:hAnsiTheme="minorHAnsi" w:cstheme="minorHAnsi"/>
        </w:rPr>
      </w:pPr>
      <w:r w:rsidRPr="00636A79">
        <w:rPr>
          <w:rFonts w:asciiTheme="minorHAnsi" w:hAnsiTheme="minorHAnsi" w:cstheme="minorHAnsi"/>
        </w:rPr>
        <w:t>la certificazione di cui all’articolo 17, Legge 12 marzo 1999, n. 68, ossia la dichiarazione del legale rappresentante che attesti di essere in regola con le norme che disciplinano il diritto al lavoro dei disabili;</w:t>
      </w:r>
    </w:p>
    <w:p w14:paraId="2D1BCE4C" w14:textId="77777777" w:rsidR="00873D22" w:rsidRPr="00636A79" w:rsidRDefault="00873D22" w:rsidP="00C634FF">
      <w:pPr>
        <w:pStyle w:val="Paragrafoelenco"/>
        <w:widowControl w:val="0"/>
        <w:numPr>
          <w:ilvl w:val="0"/>
          <w:numId w:val="7"/>
        </w:numPr>
        <w:tabs>
          <w:tab w:val="left" w:pos="1134"/>
        </w:tabs>
        <w:autoSpaceDE w:val="0"/>
        <w:autoSpaceDN w:val="0"/>
        <w:spacing w:before="0"/>
        <w:ind w:left="1134" w:right="-7" w:hanging="425"/>
        <w:rPr>
          <w:rFonts w:asciiTheme="minorHAnsi" w:hAnsiTheme="minorHAnsi" w:cstheme="minorHAnsi"/>
        </w:rPr>
      </w:pPr>
      <w:r w:rsidRPr="00636A79">
        <w:rPr>
          <w:rFonts w:asciiTheme="minorHAnsi" w:hAnsiTheme="minorHAnsi" w:cstheme="minorHAnsi"/>
        </w:rPr>
        <w:t>una relazione relativa all’assolvimento degli obblighi di cui alla suddetta Legge e alle eventuali sanzioni e provvedimenti ricevuti nei 3 anni antecedenti la data di scadenza di presentazione delle offerte, da trasmettere alle rappresentanze sindacali aziendali;</w:t>
      </w:r>
    </w:p>
    <w:p w14:paraId="2D3E92F9" w14:textId="0695FBBE" w:rsidR="00873D22" w:rsidRPr="00636A79" w:rsidRDefault="00873D22" w:rsidP="00C634FF">
      <w:pPr>
        <w:pStyle w:val="Paragrafoelenco"/>
        <w:widowControl w:val="0"/>
        <w:numPr>
          <w:ilvl w:val="0"/>
          <w:numId w:val="4"/>
        </w:numPr>
        <w:autoSpaceDE w:val="0"/>
        <w:autoSpaceDN w:val="0"/>
        <w:adjustRightInd w:val="0"/>
        <w:spacing w:before="0"/>
        <w:ind w:left="426" w:right="0" w:hanging="426"/>
        <w:rPr>
          <w:rFonts w:asciiTheme="minorHAnsi" w:hAnsiTheme="minorHAnsi" w:cstheme="minorHAnsi"/>
        </w:rPr>
      </w:pPr>
      <w:r w:rsidRPr="00636A79">
        <w:rPr>
          <w:rFonts w:asciiTheme="minorHAnsi" w:hAnsiTheme="minorHAnsi" w:cstheme="minorHAnsi"/>
          <w:b/>
        </w:rPr>
        <w:t>per tutti gli operatori economici tenuti al rispetto delle disposizioni del Decreto Ministero della transizione ecologica del 23/06/2022, in G.U. n. 183 del 6 agosto 2022 “Criteri ambientali minimi per l’affidamento del servizio di progettazione di interventi edilizi, per l’affidamento dei lavori per interventi edilizi e per l’affidamento congiunto di progettazione e lavori per interventi edilizi”:</w:t>
      </w:r>
      <w:r w:rsidRPr="00636A79">
        <w:rPr>
          <w:rFonts w:asciiTheme="minorHAnsi" w:hAnsiTheme="minorHAnsi" w:cstheme="minorHAnsi"/>
        </w:rPr>
        <w:t xml:space="preserve"> </w:t>
      </w:r>
    </w:p>
    <w:p w14:paraId="54991AF8" w14:textId="77777777" w:rsidR="00873D22" w:rsidRPr="00636A79" w:rsidRDefault="00873D22" w:rsidP="00C634FF">
      <w:pPr>
        <w:pStyle w:val="Paragrafoelenco"/>
        <w:widowControl w:val="0"/>
        <w:numPr>
          <w:ilvl w:val="0"/>
          <w:numId w:val="8"/>
        </w:numPr>
        <w:tabs>
          <w:tab w:val="left" w:pos="709"/>
        </w:tabs>
        <w:autoSpaceDE w:val="0"/>
        <w:autoSpaceDN w:val="0"/>
        <w:spacing w:before="0"/>
        <w:ind w:left="709" w:right="-7" w:hanging="283"/>
        <w:rPr>
          <w:rFonts w:asciiTheme="minorHAnsi" w:hAnsiTheme="minorHAnsi" w:cstheme="minorHAnsi"/>
        </w:rPr>
      </w:pPr>
      <w:r w:rsidRPr="00636A79">
        <w:rPr>
          <w:rFonts w:asciiTheme="minorHAnsi" w:hAnsiTheme="minorHAnsi" w:cstheme="minorHAnsi"/>
        </w:rPr>
        <w:t>dichiara di impegnarsi a presentare idonea documentazione attestante la formazione del personale con compiti di coordinamento, quale ad esempio curriculum, diplomi, attestati, da cui risulti che il personale ha partecipato ad attività formative inerenti ai temi elencati nel criterio 3.1.1 oppure attestante la formazione specifica del personale a cura di un docente esperto in gestione ambientale del cantiere, svolta in occasione dei lavori;</w:t>
      </w:r>
    </w:p>
    <w:p w14:paraId="10AC84FF" w14:textId="77777777" w:rsidR="00873D22" w:rsidRPr="00636A79" w:rsidRDefault="00873D22" w:rsidP="00C634FF">
      <w:pPr>
        <w:pStyle w:val="Paragrafoelenco"/>
        <w:widowControl w:val="0"/>
        <w:numPr>
          <w:ilvl w:val="0"/>
          <w:numId w:val="8"/>
        </w:numPr>
        <w:tabs>
          <w:tab w:val="left" w:pos="709"/>
        </w:tabs>
        <w:autoSpaceDE w:val="0"/>
        <w:autoSpaceDN w:val="0"/>
        <w:spacing w:before="0"/>
        <w:ind w:left="709" w:right="-7" w:hanging="283"/>
        <w:rPr>
          <w:rFonts w:asciiTheme="minorHAnsi" w:hAnsiTheme="minorHAnsi" w:cstheme="minorHAnsi"/>
        </w:rPr>
      </w:pPr>
      <w:r w:rsidRPr="00636A79">
        <w:rPr>
          <w:rFonts w:asciiTheme="minorHAnsi" w:hAnsiTheme="minorHAnsi" w:cstheme="minorHAnsi"/>
        </w:rPr>
        <w:t>dichiara di impegnarsi, sia per sé che per i propri fornitori e subappaltatori, a impiegare macchine operatrici come indicato nel criterio 3.1.2;</w:t>
      </w:r>
    </w:p>
    <w:p w14:paraId="4576E980" w14:textId="77777777" w:rsidR="00873D22" w:rsidRPr="00636A79" w:rsidRDefault="00873D22" w:rsidP="00C634FF">
      <w:pPr>
        <w:pStyle w:val="Paragrafoelenco"/>
        <w:widowControl w:val="0"/>
        <w:numPr>
          <w:ilvl w:val="0"/>
          <w:numId w:val="8"/>
        </w:numPr>
        <w:tabs>
          <w:tab w:val="left" w:pos="709"/>
        </w:tabs>
        <w:autoSpaceDE w:val="0"/>
        <w:autoSpaceDN w:val="0"/>
        <w:spacing w:before="0"/>
        <w:ind w:left="709" w:right="-7" w:hanging="283"/>
        <w:rPr>
          <w:rFonts w:asciiTheme="minorHAnsi" w:hAnsiTheme="minorHAnsi" w:cstheme="minorHAnsi"/>
        </w:rPr>
      </w:pPr>
      <w:r w:rsidRPr="00636A79">
        <w:rPr>
          <w:rFonts w:asciiTheme="minorHAnsi" w:hAnsiTheme="minorHAnsi" w:cstheme="minorHAnsi"/>
        </w:rPr>
        <w:t>dichiara di impegnarsi, sia per sé che per i propri fornitori e subappaltatori, a impiegare prodotti compatibili con i veicoli cui sono destinati come indicato nel criterio 3.1.3.1, per le seguenti categorie di grassi ed oli lubrificanti:</w:t>
      </w:r>
    </w:p>
    <w:p w14:paraId="7DE8BC8C" w14:textId="77777777" w:rsidR="00873D22" w:rsidRPr="00636A79" w:rsidRDefault="00873D22" w:rsidP="00C634FF">
      <w:pPr>
        <w:pStyle w:val="Paragrafoelenco"/>
        <w:widowControl w:val="0"/>
        <w:numPr>
          <w:ilvl w:val="0"/>
          <w:numId w:val="9"/>
        </w:numPr>
        <w:tabs>
          <w:tab w:val="left" w:pos="993"/>
        </w:tabs>
        <w:autoSpaceDE w:val="0"/>
        <w:autoSpaceDN w:val="0"/>
        <w:adjustRightInd w:val="0"/>
        <w:spacing w:before="0"/>
        <w:ind w:left="1134" w:right="0" w:hanging="425"/>
        <w:rPr>
          <w:rFonts w:asciiTheme="minorHAnsi" w:hAnsiTheme="minorHAnsi" w:cstheme="minorHAnsi"/>
        </w:rPr>
      </w:pPr>
      <w:r w:rsidRPr="00636A79">
        <w:rPr>
          <w:rFonts w:asciiTheme="minorHAnsi" w:hAnsiTheme="minorHAnsi" w:cstheme="minorHAnsi"/>
        </w:rPr>
        <w:t>grassi ed oli lubrificanti per autotrazione leggera e pesante (compresi gli oli motore);</w:t>
      </w:r>
    </w:p>
    <w:p w14:paraId="64963A06" w14:textId="77777777" w:rsidR="00873D22" w:rsidRPr="00636A79" w:rsidRDefault="00873D22" w:rsidP="00C634FF">
      <w:pPr>
        <w:pStyle w:val="Paragrafoelenco"/>
        <w:widowControl w:val="0"/>
        <w:numPr>
          <w:ilvl w:val="0"/>
          <w:numId w:val="9"/>
        </w:numPr>
        <w:tabs>
          <w:tab w:val="left" w:pos="993"/>
        </w:tabs>
        <w:autoSpaceDE w:val="0"/>
        <w:autoSpaceDN w:val="0"/>
        <w:adjustRightInd w:val="0"/>
        <w:spacing w:before="0"/>
        <w:ind w:left="1134" w:right="0" w:hanging="425"/>
        <w:rPr>
          <w:rFonts w:asciiTheme="minorHAnsi" w:hAnsiTheme="minorHAnsi" w:cstheme="minorHAnsi"/>
        </w:rPr>
      </w:pPr>
      <w:r w:rsidRPr="00636A79">
        <w:rPr>
          <w:rFonts w:asciiTheme="minorHAnsi" w:hAnsiTheme="minorHAnsi" w:cstheme="minorHAnsi"/>
        </w:rPr>
        <w:t>grassi ed oli lubrificanti per motoveicoli (compresi gli oli motore);</w:t>
      </w:r>
    </w:p>
    <w:p w14:paraId="723CD90F" w14:textId="77777777" w:rsidR="00873D22" w:rsidRPr="00636A79" w:rsidRDefault="00873D22" w:rsidP="00C634FF">
      <w:pPr>
        <w:pStyle w:val="Paragrafoelenco"/>
        <w:widowControl w:val="0"/>
        <w:numPr>
          <w:ilvl w:val="0"/>
          <w:numId w:val="9"/>
        </w:numPr>
        <w:tabs>
          <w:tab w:val="left" w:pos="993"/>
        </w:tabs>
        <w:autoSpaceDE w:val="0"/>
        <w:autoSpaceDN w:val="0"/>
        <w:adjustRightInd w:val="0"/>
        <w:spacing w:before="0"/>
        <w:ind w:left="1134" w:right="0" w:hanging="425"/>
        <w:rPr>
          <w:rFonts w:asciiTheme="minorHAnsi" w:hAnsiTheme="minorHAnsi" w:cstheme="minorHAnsi"/>
        </w:rPr>
      </w:pPr>
      <w:r w:rsidRPr="00636A79">
        <w:rPr>
          <w:rFonts w:asciiTheme="minorHAnsi" w:hAnsiTheme="minorHAnsi" w:cstheme="minorHAnsi"/>
        </w:rPr>
        <w:t>grassi ed oli lubrificanti destinati all’uso in ingranaggi e cinematismi chiusi dei veicoli;</w:t>
      </w:r>
    </w:p>
    <w:p w14:paraId="23600F55" w14:textId="77777777" w:rsidR="00873D22" w:rsidRPr="00636A79" w:rsidRDefault="00873D22" w:rsidP="00C634FF">
      <w:pPr>
        <w:pStyle w:val="Paragrafoelenco"/>
        <w:widowControl w:val="0"/>
        <w:numPr>
          <w:ilvl w:val="0"/>
          <w:numId w:val="8"/>
        </w:numPr>
        <w:tabs>
          <w:tab w:val="left" w:pos="709"/>
        </w:tabs>
        <w:autoSpaceDE w:val="0"/>
        <w:autoSpaceDN w:val="0"/>
        <w:spacing w:before="0"/>
        <w:ind w:left="709" w:right="-7" w:hanging="283"/>
        <w:rPr>
          <w:rFonts w:asciiTheme="minorHAnsi" w:hAnsiTheme="minorHAnsi" w:cstheme="minorHAnsi"/>
        </w:rPr>
      </w:pPr>
      <w:r w:rsidRPr="00636A79">
        <w:rPr>
          <w:rFonts w:asciiTheme="minorHAnsi" w:hAnsiTheme="minorHAnsi" w:cstheme="minorHAnsi"/>
        </w:rPr>
        <w:t>dichiara di impegnarsi, sia per sé che per i propri fornitori e subappaltatori, a impiegare grassi ed oli biodegradabili come indicato nel criterio 3.1.3.2;</w:t>
      </w:r>
    </w:p>
    <w:p w14:paraId="37390586" w14:textId="77777777" w:rsidR="00873D22" w:rsidRPr="00636A79" w:rsidRDefault="00873D22" w:rsidP="00C634FF">
      <w:pPr>
        <w:pStyle w:val="Paragrafoelenco"/>
        <w:widowControl w:val="0"/>
        <w:numPr>
          <w:ilvl w:val="0"/>
          <w:numId w:val="8"/>
        </w:numPr>
        <w:tabs>
          <w:tab w:val="left" w:pos="709"/>
        </w:tabs>
        <w:autoSpaceDE w:val="0"/>
        <w:autoSpaceDN w:val="0"/>
        <w:spacing w:before="0"/>
        <w:ind w:left="709" w:right="-7" w:hanging="283"/>
        <w:rPr>
          <w:rFonts w:asciiTheme="minorHAnsi" w:hAnsiTheme="minorHAnsi" w:cstheme="minorHAnsi"/>
        </w:rPr>
      </w:pPr>
      <w:r w:rsidRPr="00636A79">
        <w:rPr>
          <w:rFonts w:asciiTheme="minorHAnsi" w:hAnsiTheme="minorHAnsi" w:cstheme="minorHAnsi"/>
        </w:rPr>
        <w:t xml:space="preserve">dichiara di impegnarsi, sia per sé che per i propri fornitori e subappaltatori, a impiegare grassi ed </w:t>
      </w:r>
      <w:r w:rsidRPr="00636A79">
        <w:rPr>
          <w:rFonts w:asciiTheme="minorHAnsi" w:eastAsiaTheme="minorHAnsi" w:hAnsiTheme="minorHAnsi" w:cstheme="minorHAnsi"/>
        </w:rPr>
        <w:t>oli lubrificanti rigenerati</w:t>
      </w:r>
      <w:r w:rsidRPr="00636A79">
        <w:rPr>
          <w:rFonts w:asciiTheme="minorHAnsi" w:hAnsiTheme="minorHAnsi" w:cstheme="minorHAnsi"/>
        </w:rPr>
        <w:t xml:space="preserve"> come indicato nel criterio 3.1.3.3;</w:t>
      </w:r>
    </w:p>
    <w:p w14:paraId="2195B0C3" w14:textId="77777777" w:rsidR="00873D22" w:rsidRPr="00636A79" w:rsidRDefault="00873D22" w:rsidP="00C634FF">
      <w:pPr>
        <w:pStyle w:val="Paragrafoelenco"/>
        <w:widowControl w:val="0"/>
        <w:numPr>
          <w:ilvl w:val="0"/>
          <w:numId w:val="8"/>
        </w:numPr>
        <w:tabs>
          <w:tab w:val="left" w:pos="709"/>
        </w:tabs>
        <w:autoSpaceDE w:val="0"/>
        <w:autoSpaceDN w:val="0"/>
        <w:spacing w:before="0"/>
        <w:ind w:left="709" w:right="-7" w:hanging="283"/>
        <w:rPr>
          <w:rFonts w:asciiTheme="minorHAnsi" w:hAnsiTheme="minorHAnsi" w:cstheme="minorHAnsi"/>
        </w:rPr>
      </w:pPr>
      <w:r w:rsidRPr="00636A79">
        <w:rPr>
          <w:rFonts w:asciiTheme="minorHAnsi" w:hAnsiTheme="minorHAnsi" w:cstheme="minorHAnsi"/>
        </w:rPr>
        <w:t>dichiara di impegnarsi, sia per sé che per i propri fornitori e subappaltatori, a impiegare imballaggi in plastica degli oli lubrificanti (biodegradabili o a base rigenerata) come indicato nel criterio 3.1.3.4;</w:t>
      </w:r>
    </w:p>
    <w:p w14:paraId="06AADC78" w14:textId="77777777" w:rsidR="00873D22" w:rsidRPr="00636A79" w:rsidRDefault="00873D22" w:rsidP="00C634FF">
      <w:pPr>
        <w:pStyle w:val="Paragrafoelenco"/>
        <w:widowControl w:val="0"/>
        <w:numPr>
          <w:ilvl w:val="0"/>
          <w:numId w:val="8"/>
        </w:numPr>
        <w:tabs>
          <w:tab w:val="left" w:pos="709"/>
        </w:tabs>
        <w:autoSpaceDE w:val="0"/>
        <w:autoSpaceDN w:val="0"/>
        <w:spacing w:before="0"/>
        <w:ind w:left="709" w:right="-7" w:hanging="283"/>
        <w:rPr>
          <w:rFonts w:asciiTheme="minorHAnsi" w:hAnsiTheme="minorHAnsi" w:cstheme="minorHAnsi"/>
        </w:rPr>
      </w:pPr>
      <w:r w:rsidRPr="00636A79">
        <w:rPr>
          <w:rFonts w:asciiTheme="minorHAnsi" w:hAnsiTheme="minorHAnsi" w:cstheme="minorHAnsi"/>
        </w:rPr>
        <w:t xml:space="preserve">dichiara di impegnarsi, sia per sé che per i propri fornitori e subappaltatori, ad </w:t>
      </w:r>
      <w:r w:rsidRPr="00636A79">
        <w:rPr>
          <w:rFonts w:asciiTheme="minorHAnsi" w:eastAsiaTheme="minorHAnsi" w:hAnsiTheme="minorHAnsi" w:cstheme="minorHAnsi"/>
        </w:rPr>
        <w:t xml:space="preserve">approvvigionarsi di almeno il 60% in peso sul totale dei prodotti da costruzione ad una distanza massima di 150 km dal cantiere di utilizzo </w:t>
      </w:r>
      <w:r w:rsidRPr="00636A79">
        <w:rPr>
          <w:rFonts w:asciiTheme="minorHAnsi" w:hAnsiTheme="minorHAnsi" w:cstheme="minorHAnsi"/>
        </w:rPr>
        <w:t>come indicato nel criterio 3.2.5;</w:t>
      </w:r>
    </w:p>
    <w:p w14:paraId="63D8A0D6" w14:textId="77777777" w:rsidR="00873D22" w:rsidRPr="00636A79" w:rsidRDefault="00873D22" w:rsidP="00C634FF">
      <w:pPr>
        <w:pStyle w:val="Paragrafoelenco"/>
        <w:widowControl w:val="0"/>
        <w:numPr>
          <w:ilvl w:val="0"/>
          <w:numId w:val="8"/>
        </w:numPr>
        <w:tabs>
          <w:tab w:val="left" w:pos="709"/>
        </w:tabs>
        <w:autoSpaceDE w:val="0"/>
        <w:autoSpaceDN w:val="0"/>
        <w:spacing w:before="0"/>
        <w:ind w:left="709" w:right="-6" w:hanging="284"/>
        <w:rPr>
          <w:rFonts w:asciiTheme="minorHAnsi" w:hAnsiTheme="minorHAnsi" w:cstheme="minorHAnsi"/>
        </w:rPr>
      </w:pPr>
      <w:r w:rsidRPr="00636A79">
        <w:rPr>
          <w:rFonts w:asciiTheme="minorHAnsi" w:hAnsiTheme="minorHAnsi" w:cstheme="minorHAnsi"/>
        </w:rPr>
        <w:t xml:space="preserve">dichiara di impegnarsi, sia per sé che per i propri fornitori e subappaltatori, a utilizzare prodotti da costruzione con il marchio di qualità ecologica Ecolabel UE, oppure con prestazione pari alla classe A dello schema “Made Green in </w:t>
      </w:r>
      <w:proofErr w:type="spellStart"/>
      <w:r w:rsidRPr="00636A79">
        <w:rPr>
          <w:rFonts w:asciiTheme="minorHAnsi" w:hAnsiTheme="minorHAnsi" w:cstheme="minorHAnsi"/>
        </w:rPr>
        <w:t>Italy</w:t>
      </w:r>
      <w:proofErr w:type="spellEnd"/>
      <w:r w:rsidRPr="00636A79">
        <w:rPr>
          <w:rFonts w:asciiTheme="minorHAnsi" w:hAnsiTheme="minorHAnsi" w:cstheme="minorHAnsi"/>
        </w:rPr>
        <w:t>” (MGI) di cui al decreto del Ministro dell’ambiente e della tutela del territorio e del mare del 21 marzo 2018 n. 56, ottenuto sulla base delle Regole di Categoria riferite ai prodotti da costruzione;</w:t>
      </w:r>
    </w:p>
    <w:p w14:paraId="74F84BA6" w14:textId="77777777" w:rsidR="00A91E86" w:rsidRDefault="00A91E86" w:rsidP="009A5394">
      <w:pPr>
        <w:pStyle w:val="Paragrafoelenco"/>
        <w:widowControl w:val="0"/>
        <w:autoSpaceDE w:val="0"/>
        <w:autoSpaceDN w:val="0"/>
        <w:adjustRightInd w:val="0"/>
        <w:ind w:left="426"/>
        <w:rPr>
          <w:rFonts w:asciiTheme="minorHAnsi" w:hAnsiTheme="minorHAnsi" w:cstheme="minorHAnsi"/>
        </w:rPr>
      </w:pPr>
    </w:p>
    <w:p w14:paraId="2425052B" w14:textId="77777777" w:rsidR="00DB3BF0" w:rsidRPr="00357265" w:rsidRDefault="00DB3BF0" w:rsidP="00DB3BF0">
      <w:pPr>
        <w:spacing w:line="300" w:lineRule="exact"/>
      </w:pPr>
    </w:p>
    <w:p w14:paraId="3B440B74" w14:textId="3F1652E1" w:rsidR="00DB3BF0" w:rsidRPr="003E392F" w:rsidRDefault="00DB3BF0" w:rsidP="00DB3BF0">
      <w:pPr>
        <w:pStyle w:val="Corpotesto"/>
      </w:pPr>
      <w:r w:rsidRPr="003E392F">
        <w:t xml:space="preserve">Data </w:t>
      </w:r>
      <w:r>
        <w:t>_________________</w:t>
      </w:r>
    </w:p>
    <w:p w14:paraId="3C7829E6" w14:textId="77777777" w:rsidR="00DB3BF0" w:rsidRPr="003E392F" w:rsidRDefault="00DB3BF0" w:rsidP="00DB3BF0">
      <w:pPr>
        <w:pStyle w:val="Corpotesto"/>
      </w:pPr>
    </w:p>
    <w:p w14:paraId="5266648B" w14:textId="77777777" w:rsidR="00BE62D7" w:rsidRDefault="00BE62D7" w:rsidP="009A5394">
      <w:pPr>
        <w:pStyle w:val="Paragrafoelenco"/>
        <w:widowControl w:val="0"/>
        <w:autoSpaceDE w:val="0"/>
        <w:autoSpaceDN w:val="0"/>
        <w:adjustRightInd w:val="0"/>
        <w:ind w:left="426"/>
        <w:rPr>
          <w:rFonts w:asciiTheme="minorHAnsi" w:hAnsiTheme="minorHAnsi" w:cstheme="minorHAnsi"/>
        </w:rPr>
      </w:pPr>
    </w:p>
    <w:p w14:paraId="5B9937F7" w14:textId="77777777" w:rsidR="00BE62D7" w:rsidRPr="00636A79" w:rsidRDefault="00BE62D7" w:rsidP="009A5394">
      <w:pPr>
        <w:pStyle w:val="Paragrafoelenco"/>
        <w:widowControl w:val="0"/>
        <w:autoSpaceDE w:val="0"/>
        <w:autoSpaceDN w:val="0"/>
        <w:adjustRightInd w:val="0"/>
        <w:ind w:left="426"/>
        <w:rPr>
          <w:rFonts w:asciiTheme="minorHAnsi" w:hAnsiTheme="minorHAnsi" w:cstheme="minorHAnsi"/>
        </w:rPr>
      </w:pPr>
    </w:p>
    <w:p w14:paraId="131687F8" w14:textId="77777777" w:rsidR="009A5394" w:rsidRDefault="009A5394" w:rsidP="009A5394">
      <w:pPr>
        <w:spacing w:before="60" w:after="60"/>
        <w:jc w:val="center"/>
        <w:rPr>
          <w:rFonts w:asciiTheme="minorHAnsi" w:hAnsiTheme="minorHAnsi"/>
          <w:iCs/>
        </w:rPr>
      </w:pPr>
      <w:r w:rsidRPr="00C726E1">
        <w:rPr>
          <w:rFonts w:asciiTheme="minorHAnsi" w:hAnsiTheme="minorHAnsi"/>
          <w:iCs/>
        </w:rPr>
        <w:t xml:space="preserve">(firma digitale del legale rappresentante dell’operatore) </w:t>
      </w:r>
      <w:r w:rsidRPr="00C726E1">
        <w:rPr>
          <w:rFonts w:asciiTheme="minorHAnsi" w:hAnsiTheme="minorHAnsi"/>
          <w:iCs/>
          <w:vertAlign w:val="superscript"/>
        </w:rPr>
        <w:footnoteReference w:id="34"/>
      </w:r>
    </w:p>
    <w:p w14:paraId="4B1445A7" w14:textId="77777777" w:rsidR="00873D22" w:rsidRPr="00C726E1" w:rsidRDefault="00873D22" w:rsidP="009A5394">
      <w:pPr>
        <w:spacing w:before="60" w:after="60"/>
        <w:jc w:val="center"/>
        <w:rPr>
          <w:rFonts w:asciiTheme="minorHAnsi" w:hAnsiTheme="minorHAnsi"/>
          <w:iCs/>
        </w:rPr>
      </w:pPr>
    </w:p>
    <w:p w14:paraId="2AE3F049" w14:textId="0C08B8AB" w:rsidR="009A5394" w:rsidRPr="00C726E1" w:rsidRDefault="009A5394" w:rsidP="009A5394">
      <w:pPr>
        <w:spacing w:before="40" w:after="40"/>
        <w:jc w:val="center"/>
        <w:rPr>
          <w:rFonts w:asciiTheme="minorHAnsi" w:hAnsiTheme="minorHAnsi"/>
        </w:rPr>
      </w:pPr>
      <w:r w:rsidRPr="00C726E1">
        <w:rPr>
          <w:rFonts w:asciiTheme="minorHAnsi" w:hAnsiTheme="minorHAnsi"/>
        </w:rPr>
        <w:t>_</w:t>
      </w:r>
      <w:r w:rsidRPr="00DB3BF0">
        <w:rPr>
          <w:sz w:val="20"/>
          <w:szCs w:val="20"/>
        </w:rPr>
        <w:t>____________________________________________</w:t>
      </w:r>
    </w:p>
    <w:sectPr w:rsidR="009A5394" w:rsidRPr="00C726E1" w:rsidSect="00791EC0">
      <w:headerReference w:type="default" r:id="rId7"/>
      <w:footerReference w:type="default" r:id="rId8"/>
      <w:pgSz w:w="11900" w:h="16840"/>
      <w:pgMar w:top="1134" w:right="851" w:bottom="1134" w:left="1021" w:header="567" w:footer="737" w:gutter="0"/>
      <w:pgNumType w:fmt="numberInDash"/>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640A26" w14:textId="77777777" w:rsidR="004D3343" w:rsidRDefault="004D3343">
      <w:r>
        <w:separator/>
      </w:r>
    </w:p>
  </w:endnote>
  <w:endnote w:type="continuationSeparator" w:id="0">
    <w:p w14:paraId="13C67170" w14:textId="77777777" w:rsidR="004D3343" w:rsidRDefault="004D3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Corpo)">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750EC0" w14:textId="77777777" w:rsidR="00790F24" w:rsidRPr="00790F24" w:rsidRDefault="00790F24">
    <w:pPr>
      <w:pStyle w:val="Pidipagina"/>
      <w:jc w:val="center"/>
      <w:rPr>
        <w:rFonts w:asciiTheme="minorHAnsi" w:hAnsiTheme="minorHAnsi" w:cstheme="minorHAnsi"/>
        <w:caps/>
        <w:sz w:val="18"/>
        <w:szCs w:val="18"/>
      </w:rPr>
    </w:pPr>
    <w:r w:rsidRPr="00790F24">
      <w:rPr>
        <w:rFonts w:asciiTheme="minorHAnsi" w:hAnsiTheme="minorHAnsi" w:cstheme="minorHAnsi"/>
        <w:caps/>
        <w:sz w:val="18"/>
        <w:szCs w:val="18"/>
      </w:rPr>
      <w:fldChar w:fldCharType="begin"/>
    </w:r>
    <w:r w:rsidRPr="00790F24">
      <w:rPr>
        <w:rFonts w:asciiTheme="minorHAnsi" w:hAnsiTheme="minorHAnsi" w:cstheme="minorHAnsi"/>
        <w:caps/>
        <w:sz w:val="18"/>
        <w:szCs w:val="18"/>
      </w:rPr>
      <w:instrText>PAGE   \* MERGEFORMAT</w:instrText>
    </w:r>
    <w:r w:rsidRPr="00790F24">
      <w:rPr>
        <w:rFonts w:asciiTheme="minorHAnsi" w:hAnsiTheme="minorHAnsi" w:cstheme="minorHAnsi"/>
        <w:caps/>
        <w:sz w:val="18"/>
        <w:szCs w:val="18"/>
      </w:rPr>
      <w:fldChar w:fldCharType="separate"/>
    </w:r>
    <w:r w:rsidR="00F2274B">
      <w:rPr>
        <w:rFonts w:asciiTheme="minorHAnsi" w:hAnsiTheme="minorHAnsi" w:cstheme="minorHAnsi"/>
        <w:caps/>
        <w:noProof/>
        <w:sz w:val="18"/>
        <w:szCs w:val="18"/>
      </w:rPr>
      <w:t>- 1 -</w:t>
    </w:r>
    <w:r w:rsidRPr="00790F24">
      <w:rPr>
        <w:rFonts w:asciiTheme="minorHAnsi" w:hAnsiTheme="minorHAnsi" w:cstheme="minorHAnsi"/>
        <w:caps/>
        <w:sz w:val="18"/>
        <w:szCs w:val="18"/>
      </w:rPr>
      <w:fldChar w:fldCharType="end"/>
    </w:r>
  </w:p>
  <w:p w14:paraId="6FC3BAFB" w14:textId="77777777" w:rsidR="001539AC" w:rsidRDefault="001539AC">
    <w:pPr>
      <w:pStyle w:val="Corpotesto"/>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F89031" w14:textId="77777777" w:rsidR="004D3343" w:rsidRDefault="004D3343">
      <w:r>
        <w:separator/>
      </w:r>
    </w:p>
  </w:footnote>
  <w:footnote w:type="continuationSeparator" w:id="0">
    <w:p w14:paraId="2EB32854" w14:textId="77777777" w:rsidR="004D3343" w:rsidRDefault="004D3343">
      <w:r>
        <w:continuationSeparator/>
      </w:r>
    </w:p>
  </w:footnote>
  <w:footnote w:id="1">
    <w:p w14:paraId="7AE066C5" w14:textId="77777777" w:rsidR="009A5394" w:rsidRDefault="009A5394" w:rsidP="009A5394">
      <w:pPr>
        <w:pStyle w:val="Testonotaapidipagina"/>
      </w:pPr>
      <w:r>
        <w:rPr>
          <w:rStyle w:val="Rimandonotaapidipagina"/>
        </w:rPr>
        <w:footnoteRef/>
      </w:r>
      <w:r>
        <w:t xml:space="preserve"> Barrare una sola delle due opzioni</w:t>
      </w:r>
    </w:p>
  </w:footnote>
  <w:footnote w:id="2">
    <w:p w14:paraId="0DD38FE0" w14:textId="77777777" w:rsidR="009A5394" w:rsidRDefault="009A5394" w:rsidP="009A5394">
      <w:pPr>
        <w:pStyle w:val="Testonotaapidipagina"/>
        <w:jc w:val="both"/>
      </w:pPr>
      <w:r>
        <w:rPr>
          <w:rStyle w:val="Rimandonotaapidipagina"/>
        </w:rPr>
        <w:footnoteRef/>
      </w:r>
      <w:r>
        <w:t xml:space="preserve"> Sono considerate micro, piccole o medie quelle che rispondo alle seguenti due condizioni: effettivi (unità lavorative-anno) inferiori a 250 e fatturato annuo inferiore a 50 milioni di euro o totale di bilancio inferiore a 43 milioni di euro.</w:t>
      </w:r>
    </w:p>
  </w:footnote>
  <w:footnote w:id="3">
    <w:p w14:paraId="6701A518" w14:textId="242B9AC6" w:rsidR="003331BE" w:rsidRPr="004566E9" w:rsidRDefault="003331BE" w:rsidP="003331BE">
      <w:pPr>
        <w:pStyle w:val="Testonotaapidipagina"/>
      </w:pPr>
      <w:r w:rsidRPr="00633A04">
        <w:rPr>
          <w:rStyle w:val="Rimandonotaapidipagina"/>
          <w:rFonts w:ascii="Calibri" w:hAnsi="Calibri" w:cs="Calibri"/>
          <w:sz w:val="16"/>
          <w:szCs w:val="16"/>
        </w:rPr>
        <w:footnoteRef/>
      </w:r>
      <w:r w:rsidRPr="00633A04">
        <w:rPr>
          <w:rFonts w:ascii="Calibri" w:hAnsi="Calibri" w:cs="Calibri"/>
          <w:sz w:val="16"/>
          <w:szCs w:val="16"/>
        </w:rPr>
        <w:t xml:space="preserve"> </w:t>
      </w:r>
      <w:r w:rsidRPr="004566E9">
        <w:t xml:space="preserve">NB: Ai sensi dell’articolo 96 commi 7,8 e 9 del </w:t>
      </w:r>
      <w:r w:rsidR="00D44310">
        <w:t>d.l</w:t>
      </w:r>
      <w:r w:rsidRPr="004566E9">
        <w:t>gs</w:t>
      </w:r>
      <w:r w:rsidR="00A91E86">
        <w:t>.</w:t>
      </w:r>
      <w:r w:rsidRPr="004566E9">
        <w:t xml:space="preserve"> 36/2023:</w:t>
      </w:r>
    </w:p>
    <w:p w14:paraId="452770BF" w14:textId="77777777" w:rsidR="003331BE" w:rsidRPr="00633A04" w:rsidRDefault="003331BE" w:rsidP="004566E9">
      <w:pPr>
        <w:pStyle w:val="Testonotaapidipagina"/>
        <w:ind w:left="142"/>
        <w:jc w:val="both"/>
        <w:rPr>
          <w:rFonts w:ascii="Calibri" w:hAnsi="Calibri" w:cs="Calibri"/>
          <w:sz w:val="16"/>
          <w:szCs w:val="16"/>
        </w:rPr>
      </w:pPr>
      <w:r w:rsidRPr="00633A04">
        <w:rPr>
          <w:rFonts w:ascii="Calibri" w:hAnsi="Calibri" w:cs="Calibri"/>
          <w:sz w:val="16"/>
          <w:szCs w:val="16"/>
        </w:rPr>
        <w:t>7. Un operatore economico escluso con sentenza definitiva dalla partecipazione alle procedure di appalto o di concessione non può avvalersi della possibilità prevista dai commi 2, 3, 4, 5 e 6 nel corso del periodo di esclusione derivante da tale sentenza (Non può avvalersi delle misure di self- cleaning, Nota di chi scrive);</w:t>
      </w:r>
    </w:p>
    <w:p w14:paraId="151D1FDD" w14:textId="77777777" w:rsidR="003331BE" w:rsidRPr="00633A04" w:rsidRDefault="003331BE" w:rsidP="004566E9">
      <w:pPr>
        <w:pStyle w:val="Testonotaapidipagina"/>
        <w:ind w:left="142"/>
        <w:jc w:val="both"/>
        <w:rPr>
          <w:rFonts w:ascii="Calibri" w:hAnsi="Calibri" w:cs="Calibri"/>
          <w:sz w:val="16"/>
          <w:szCs w:val="16"/>
        </w:rPr>
      </w:pPr>
      <w:r w:rsidRPr="00633A04">
        <w:rPr>
          <w:rFonts w:ascii="Calibri" w:hAnsi="Calibri" w:cs="Calibri"/>
          <w:sz w:val="16"/>
          <w:szCs w:val="16"/>
        </w:rPr>
        <w:t>8. Se la sentenza penale di condanna definitiva non fissa la durata della pena accessoria della incapacità di contrattare con la pubblica amministrazione, la condanna produce effetto escludente dalle procedure d’appalto:</w:t>
      </w:r>
    </w:p>
    <w:p w14:paraId="195C17E9" w14:textId="77777777" w:rsidR="003331BE" w:rsidRPr="00633A04" w:rsidRDefault="003331BE" w:rsidP="004566E9">
      <w:pPr>
        <w:pStyle w:val="Testonotaapidipagina"/>
        <w:ind w:left="142"/>
        <w:jc w:val="both"/>
        <w:rPr>
          <w:rFonts w:ascii="Calibri" w:hAnsi="Calibri" w:cs="Calibri"/>
          <w:sz w:val="16"/>
          <w:szCs w:val="16"/>
        </w:rPr>
      </w:pPr>
      <w:r w:rsidRPr="00633A04">
        <w:rPr>
          <w:rFonts w:ascii="Calibri" w:hAnsi="Calibri" w:cs="Calibri"/>
          <w:sz w:val="16"/>
          <w:szCs w:val="16"/>
        </w:rPr>
        <w:t>a) in perpetuo, nei casi in cui alla condanna consegue di diritto la pena accessoria perpetua, ai sensi dell'articolo 317-bis, primo comma, primo periodo, del codice penale, salvo che la pena sia dichiarata estinta ai sensi dell'articolo 179, settimo comma, del codice penale;</w:t>
      </w:r>
    </w:p>
    <w:p w14:paraId="7D0E0914" w14:textId="77777777" w:rsidR="003331BE" w:rsidRPr="00633A04" w:rsidRDefault="003331BE" w:rsidP="004566E9">
      <w:pPr>
        <w:pStyle w:val="Testonotaapidipagina"/>
        <w:ind w:left="142"/>
        <w:jc w:val="both"/>
        <w:rPr>
          <w:rFonts w:ascii="Calibri" w:hAnsi="Calibri" w:cs="Calibri"/>
          <w:sz w:val="16"/>
          <w:szCs w:val="16"/>
        </w:rPr>
      </w:pPr>
      <w:r w:rsidRPr="00633A04">
        <w:rPr>
          <w:rFonts w:ascii="Calibri" w:hAnsi="Calibri" w:cs="Calibri"/>
          <w:sz w:val="16"/>
          <w:szCs w:val="16"/>
        </w:rPr>
        <w:t>b) per un periodo pari a sette anni nei casi previsti dall'articolo 317-bis, primo comma, secondo periodo, del codice penale, salvo che sia intervenuta riabilitazione;</w:t>
      </w:r>
    </w:p>
    <w:p w14:paraId="1E7F3064" w14:textId="77777777" w:rsidR="003331BE" w:rsidRPr="00633A04" w:rsidRDefault="003331BE" w:rsidP="004566E9">
      <w:pPr>
        <w:pStyle w:val="Testonotaapidipagina"/>
        <w:ind w:left="142"/>
        <w:jc w:val="both"/>
        <w:rPr>
          <w:rFonts w:ascii="Calibri" w:hAnsi="Calibri" w:cs="Calibri"/>
          <w:sz w:val="16"/>
          <w:szCs w:val="16"/>
        </w:rPr>
      </w:pPr>
      <w:r w:rsidRPr="00633A04">
        <w:rPr>
          <w:rFonts w:ascii="Calibri" w:hAnsi="Calibri" w:cs="Calibri"/>
          <w:sz w:val="16"/>
          <w:szCs w:val="16"/>
        </w:rPr>
        <w:t>c) per un periodo pari a cinque anni nei casi diversi da quelli di cui alle lettere a) e b), salvo che sia intervenuta riabilitazione.</w:t>
      </w:r>
    </w:p>
    <w:p w14:paraId="10702401" w14:textId="77777777" w:rsidR="003331BE" w:rsidRPr="00633A04" w:rsidRDefault="003331BE" w:rsidP="004566E9">
      <w:pPr>
        <w:pStyle w:val="Testonotaapidipagina"/>
        <w:ind w:left="142"/>
        <w:jc w:val="both"/>
        <w:rPr>
          <w:rFonts w:ascii="Calibri" w:hAnsi="Calibri" w:cs="Calibri"/>
          <w:sz w:val="16"/>
          <w:szCs w:val="16"/>
        </w:rPr>
      </w:pPr>
      <w:r w:rsidRPr="00633A04">
        <w:rPr>
          <w:rFonts w:ascii="Calibri" w:hAnsi="Calibri" w:cs="Calibri"/>
          <w:sz w:val="16"/>
          <w:szCs w:val="16"/>
        </w:rPr>
        <w:t>9. Nei casi di cui alle lettere b) e c) del comma 8, se la pena principale ha una durata inferiore, rispettivamente, a sette e cinque anni di reclusione, l’effetto escludente che ne deriva si produce per un periodo avente durata pari alla durata della pena principale.</w:t>
      </w:r>
    </w:p>
  </w:footnote>
  <w:footnote w:id="4">
    <w:p w14:paraId="3921EC44" w14:textId="77777777" w:rsidR="003331BE" w:rsidRPr="00633A04" w:rsidRDefault="003331BE" w:rsidP="003331BE">
      <w:pPr>
        <w:pStyle w:val="Testonotaapidipagina"/>
        <w:jc w:val="both"/>
        <w:rPr>
          <w:rFonts w:ascii="Calibri" w:hAnsi="Calibri" w:cs="Calibri"/>
          <w:sz w:val="16"/>
          <w:szCs w:val="16"/>
        </w:rPr>
      </w:pPr>
      <w:r>
        <w:rPr>
          <w:rStyle w:val="Rimandonotaapidipagina"/>
        </w:rPr>
        <w:footnoteRef/>
      </w:r>
      <w:r>
        <w:t xml:space="preserve"> </w:t>
      </w:r>
      <w:r w:rsidRPr="00633A04">
        <w:rPr>
          <w:rFonts w:ascii="Calibri" w:hAnsi="Calibri" w:cs="Calibri"/>
          <w:sz w:val="16"/>
          <w:szCs w:val="16"/>
        </w:rPr>
        <w:t>Ai sensi dell’articolo 94 comma 2 “La causa di esclusione di cui all’articolo 84, comma 4, del medesimo codice di cui al decreto legislativo n. 159 del 2011 non opera se, entro la data dell’aggiudicazione, l’impresa sia stata ammessa al controllo giudiziario ai sensi dell’articolo 34-bis del medesimo codice. In nessun caso l’aggiudicazione può subire dilazioni in ragione della pendenza del procedimento suindicato.”</w:t>
      </w:r>
    </w:p>
  </w:footnote>
  <w:footnote w:id="5">
    <w:p w14:paraId="6571C57E" w14:textId="77777777" w:rsidR="003331BE" w:rsidRPr="00633A04" w:rsidRDefault="003331BE" w:rsidP="009A5394">
      <w:pPr>
        <w:pStyle w:val="Testonotaapidipagina"/>
        <w:jc w:val="both"/>
        <w:rPr>
          <w:rFonts w:ascii="Calibri" w:hAnsi="Calibri" w:cs="Calibri"/>
          <w:sz w:val="16"/>
          <w:szCs w:val="16"/>
        </w:rPr>
      </w:pPr>
      <w:r>
        <w:rPr>
          <w:rStyle w:val="Rimandonotaapidipagina"/>
        </w:rPr>
        <w:footnoteRef/>
      </w:r>
      <w:r>
        <w:t xml:space="preserve"> </w:t>
      </w:r>
      <w:r w:rsidRPr="00633A04">
        <w:rPr>
          <w:rFonts w:ascii="Calibri" w:hAnsi="Calibri" w:cs="Calibri"/>
          <w:sz w:val="16"/>
          <w:szCs w:val="16"/>
        </w:rPr>
        <w:t>Ai sensi dell’articolo 94 comma 5 lettera d) è previsto che “L’esclusione non opera se, entro la data dell’aggiudicazione, sono stati adottati i provvedimenti di cui all’articolo 186-bis, comma 5, del regio decreto 16 marzo 1942, n. 267 e all’articolo 95, commi 3 e 4, del codice di cui al decreto legislativo n. 14 del 2019, a meno che non intervengano ulteriori circostanze escludenti relative alle procedure concorsuali”.</w:t>
      </w:r>
    </w:p>
  </w:footnote>
  <w:footnote w:id="6">
    <w:p w14:paraId="58B255FA" w14:textId="77777777" w:rsidR="003331BE" w:rsidRPr="00633A04" w:rsidRDefault="003331BE" w:rsidP="009A5394">
      <w:pPr>
        <w:pStyle w:val="Testonotaapidipagina"/>
        <w:jc w:val="both"/>
        <w:rPr>
          <w:rFonts w:ascii="Calibri" w:hAnsi="Calibri" w:cs="Calibri"/>
          <w:sz w:val="16"/>
          <w:szCs w:val="16"/>
        </w:rPr>
      </w:pPr>
      <w:r w:rsidRPr="00633A04">
        <w:rPr>
          <w:rStyle w:val="Rimandonotaapidipagina"/>
          <w:rFonts w:ascii="Calibri" w:hAnsi="Calibri" w:cs="Calibri"/>
          <w:sz w:val="16"/>
          <w:szCs w:val="16"/>
        </w:rPr>
        <w:footnoteRef/>
      </w:r>
      <w:r w:rsidRPr="00633A04">
        <w:rPr>
          <w:rFonts w:ascii="Calibri" w:hAnsi="Calibri" w:cs="Calibri"/>
          <w:sz w:val="16"/>
          <w:szCs w:val="16"/>
        </w:rPr>
        <w:t xml:space="preserve"> Ai sensi dell’articolo 94 comma 6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w:t>
      </w:r>
    </w:p>
  </w:footnote>
  <w:footnote w:id="7">
    <w:p w14:paraId="4C99448A" w14:textId="77777777" w:rsidR="003331BE" w:rsidRPr="00633A04" w:rsidRDefault="003331BE" w:rsidP="009A5394">
      <w:pPr>
        <w:pStyle w:val="Testonotaapidipagina"/>
        <w:jc w:val="both"/>
        <w:rPr>
          <w:rFonts w:ascii="Calibri" w:hAnsi="Calibri" w:cs="Calibri"/>
          <w:sz w:val="16"/>
          <w:szCs w:val="16"/>
        </w:rPr>
      </w:pPr>
      <w:r w:rsidRPr="00633A04">
        <w:rPr>
          <w:rStyle w:val="Rimandonotaapidipagina"/>
          <w:rFonts w:ascii="Calibri" w:hAnsi="Calibri" w:cs="Calibri"/>
          <w:sz w:val="16"/>
          <w:szCs w:val="16"/>
        </w:rPr>
        <w:footnoteRef/>
      </w:r>
      <w:r w:rsidRPr="00633A04">
        <w:rPr>
          <w:rFonts w:ascii="Calibri" w:hAnsi="Calibri" w:cs="Calibri"/>
          <w:sz w:val="16"/>
          <w:szCs w:val="16"/>
        </w:rPr>
        <w:t xml:space="preserve"> Ai sensi dell’articolo 95 comma 10 la causa di esclusione rileva</w:t>
      </w:r>
    </w:p>
    <w:p w14:paraId="2EE7517A" w14:textId="77777777" w:rsidR="003331BE" w:rsidRPr="00633A04" w:rsidRDefault="003331BE" w:rsidP="004566E9">
      <w:pPr>
        <w:pStyle w:val="Testonotaapidipagina"/>
        <w:ind w:left="142"/>
        <w:jc w:val="both"/>
        <w:rPr>
          <w:rFonts w:ascii="Calibri" w:hAnsi="Calibri" w:cs="Calibri"/>
          <w:sz w:val="16"/>
          <w:szCs w:val="16"/>
        </w:rPr>
      </w:pPr>
      <w:r w:rsidRPr="00633A04">
        <w:rPr>
          <w:rFonts w:ascii="Calibri" w:hAnsi="Calibri" w:cs="Calibri"/>
          <w:sz w:val="16"/>
          <w:szCs w:val="16"/>
        </w:rPr>
        <w:t>a) per tre anni decorrenti dalla commissione del fatto, nel caso di cui all’articolo 95, comma 1, lettera a);</w:t>
      </w:r>
    </w:p>
  </w:footnote>
  <w:footnote w:id="8">
    <w:p w14:paraId="1D612F00" w14:textId="45C0902C" w:rsidR="003331BE" w:rsidRPr="00633A04" w:rsidRDefault="003331BE" w:rsidP="009A5394">
      <w:pPr>
        <w:pStyle w:val="Testonotaapidipagina"/>
        <w:rPr>
          <w:rFonts w:ascii="Calibri" w:hAnsi="Calibri" w:cs="Calibri"/>
          <w:sz w:val="16"/>
          <w:szCs w:val="16"/>
        </w:rPr>
      </w:pPr>
      <w:r w:rsidRPr="00633A04">
        <w:rPr>
          <w:rStyle w:val="Rimandonotaapidipagina"/>
          <w:rFonts w:ascii="Calibri" w:hAnsi="Calibri" w:cs="Calibri"/>
          <w:sz w:val="16"/>
          <w:szCs w:val="16"/>
        </w:rPr>
        <w:footnoteRef/>
      </w:r>
      <w:r w:rsidRPr="00633A04">
        <w:rPr>
          <w:rFonts w:ascii="Calibri" w:hAnsi="Calibri" w:cs="Calibri"/>
          <w:sz w:val="16"/>
          <w:szCs w:val="16"/>
        </w:rPr>
        <w:t xml:space="preserve"> Ai sensi dell’articolo 95 comma 10 la causa di esclusione rileva per la sola gara cui la condotta si riferisce</w:t>
      </w:r>
    </w:p>
  </w:footnote>
  <w:footnote w:id="9">
    <w:p w14:paraId="3454D9A9" w14:textId="77777777" w:rsidR="003331BE" w:rsidRPr="00633A04" w:rsidRDefault="003331BE" w:rsidP="009A5394">
      <w:pPr>
        <w:pStyle w:val="Testonotaapidipagina"/>
        <w:rPr>
          <w:rFonts w:ascii="Calibri" w:hAnsi="Calibri" w:cs="Calibri"/>
          <w:sz w:val="16"/>
          <w:szCs w:val="16"/>
        </w:rPr>
      </w:pPr>
      <w:r w:rsidRPr="00633A04">
        <w:rPr>
          <w:rStyle w:val="Rimandonotaapidipagina"/>
          <w:rFonts w:ascii="Calibri" w:hAnsi="Calibri" w:cs="Calibri"/>
          <w:sz w:val="16"/>
          <w:szCs w:val="16"/>
        </w:rPr>
        <w:footnoteRef/>
      </w:r>
      <w:r w:rsidRPr="00633A04">
        <w:rPr>
          <w:rFonts w:ascii="Calibri" w:hAnsi="Calibri" w:cs="Calibri"/>
          <w:sz w:val="16"/>
          <w:szCs w:val="16"/>
        </w:rPr>
        <w:t xml:space="preserve"> Ai sensi dell’articolo 95 comma 10 la causa di esclusione rileva per la sola gara cui la condotta si riferisce</w:t>
      </w:r>
    </w:p>
  </w:footnote>
  <w:footnote w:id="10">
    <w:p w14:paraId="362EE6E3" w14:textId="77777777" w:rsidR="003331BE" w:rsidRPr="00633A04" w:rsidRDefault="003331BE" w:rsidP="009A5394">
      <w:pPr>
        <w:pStyle w:val="Testonotaapidipagina"/>
        <w:rPr>
          <w:rFonts w:ascii="Calibri" w:hAnsi="Calibri" w:cs="Calibri"/>
          <w:sz w:val="16"/>
          <w:szCs w:val="16"/>
        </w:rPr>
      </w:pPr>
      <w:r w:rsidRPr="00633A04">
        <w:rPr>
          <w:rStyle w:val="Rimandonotaapidipagina"/>
          <w:rFonts w:ascii="Calibri" w:hAnsi="Calibri" w:cs="Calibri"/>
          <w:sz w:val="16"/>
          <w:szCs w:val="16"/>
        </w:rPr>
        <w:footnoteRef/>
      </w:r>
      <w:r w:rsidRPr="00633A04">
        <w:rPr>
          <w:rFonts w:ascii="Calibri" w:hAnsi="Calibri" w:cs="Calibri"/>
          <w:sz w:val="16"/>
          <w:szCs w:val="16"/>
        </w:rPr>
        <w:t xml:space="preserve"> Ai sensi dell’articolo 95 comma 10 la causa di esclusione rileva per la sola gara cui la condotta si riferisce</w:t>
      </w:r>
    </w:p>
  </w:footnote>
  <w:footnote w:id="11">
    <w:p w14:paraId="13335D80" w14:textId="77777777" w:rsidR="009A5394" w:rsidRPr="004566E9" w:rsidRDefault="009A5394" w:rsidP="004566E9">
      <w:pPr>
        <w:pStyle w:val="Testonotaapidipagina"/>
        <w:rPr>
          <w:rStyle w:val="Rimandonotaapidipagina"/>
          <w:rFonts w:asciiTheme="minorHAnsi" w:hAnsiTheme="minorHAnsi" w:cstheme="minorHAnsi"/>
          <w:sz w:val="16"/>
          <w:szCs w:val="16"/>
          <w:vertAlign w:val="baseline"/>
        </w:rPr>
      </w:pPr>
      <w:r w:rsidRPr="004566E9">
        <w:rPr>
          <w:rStyle w:val="Rimandonotaapidipagina"/>
          <w:rFonts w:asciiTheme="minorHAnsi" w:hAnsiTheme="minorHAnsi" w:cstheme="minorHAnsi"/>
          <w:sz w:val="16"/>
          <w:szCs w:val="16"/>
        </w:rPr>
        <w:footnoteRef/>
      </w:r>
      <w:r w:rsidRPr="004566E9">
        <w:rPr>
          <w:rStyle w:val="Rimandonotaapidipagina"/>
          <w:rFonts w:asciiTheme="minorHAnsi" w:hAnsiTheme="minorHAnsi" w:cstheme="minorHAnsi"/>
          <w:sz w:val="16"/>
          <w:szCs w:val="16"/>
        </w:rPr>
        <w:t xml:space="preserve"> </w:t>
      </w:r>
      <w:r w:rsidRPr="004566E9">
        <w:rPr>
          <w:rStyle w:val="Rimandonotaapidipagina"/>
          <w:rFonts w:asciiTheme="minorHAnsi" w:hAnsiTheme="minorHAnsi" w:cstheme="minorHAnsi"/>
          <w:sz w:val="16"/>
          <w:szCs w:val="16"/>
          <w:vertAlign w:val="baseline"/>
        </w:rPr>
        <w:t>All’articolo 98 sono indicati, in modo tassativo, i gravi illeciti professionali, nonché i mezzi adeguati a dimostrare i medesimi. Si riporta l’articolo 98.</w:t>
      </w:r>
    </w:p>
    <w:p w14:paraId="3496C50D" w14:textId="77777777" w:rsidR="009A5394" w:rsidRPr="007D5DB0" w:rsidRDefault="009A5394" w:rsidP="004566E9">
      <w:pPr>
        <w:pStyle w:val="Testonotaapidipagina"/>
        <w:ind w:left="142"/>
        <w:jc w:val="both"/>
        <w:rPr>
          <w:rFonts w:ascii="Calibri" w:hAnsi="Calibri" w:cs="Calibri"/>
          <w:sz w:val="14"/>
          <w:szCs w:val="14"/>
        </w:rPr>
      </w:pPr>
      <w:r w:rsidRPr="007D5DB0">
        <w:rPr>
          <w:rFonts w:ascii="Calibri" w:hAnsi="Calibri" w:cs="Calibri"/>
          <w:sz w:val="14"/>
          <w:szCs w:val="14"/>
        </w:rPr>
        <w:t>1. L’illecito professionale grave rileva solo se compiuto dall’operatore economico offerente, salvo quanto previsto dal comma 3, lettere g) ed h).</w:t>
      </w:r>
    </w:p>
    <w:p w14:paraId="17125D7D" w14:textId="77777777" w:rsidR="009A5394" w:rsidRPr="007D5DB0" w:rsidRDefault="009A5394" w:rsidP="004566E9">
      <w:pPr>
        <w:pStyle w:val="Testonotaapidipagina"/>
        <w:ind w:left="142"/>
        <w:jc w:val="both"/>
        <w:rPr>
          <w:rFonts w:ascii="Calibri" w:hAnsi="Calibri" w:cs="Calibri"/>
          <w:sz w:val="14"/>
          <w:szCs w:val="14"/>
        </w:rPr>
      </w:pPr>
      <w:r w:rsidRPr="007D5DB0">
        <w:rPr>
          <w:rFonts w:ascii="Calibri" w:hAnsi="Calibri" w:cs="Calibri"/>
          <w:sz w:val="14"/>
          <w:szCs w:val="14"/>
        </w:rPr>
        <w:t>2. L’esclusione di un operatore economico ai sensi dell’articolo 95, comma 1, lettera e) è disposta e comunicata dalla stazione appaltante quando ricorrono tutte le seguenti condizioni:</w:t>
      </w:r>
    </w:p>
    <w:p w14:paraId="36994F1D" w14:textId="77777777" w:rsidR="009A5394" w:rsidRPr="007D5DB0" w:rsidRDefault="009A5394" w:rsidP="004566E9">
      <w:pPr>
        <w:pStyle w:val="Testonotaapidipagina"/>
        <w:ind w:left="284"/>
        <w:jc w:val="both"/>
        <w:rPr>
          <w:rFonts w:ascii="Calibri" w:hAnsi="Calibri" w:cs="Calibri"/>
          <w:sz w:val="14"/>
          <w:szCs w:val="14"/>
        </w:rPr>
      </w:pPr>
      <w:r w:rsidRPr="007D5DB0">
        <w:rPr>
          <w:rFonts w:ascii="Calibri" w:hAnsi="Calibri" w:cs="Calibri"/>
          <w:sz w:val="14"/>
          <w:szCs w:val="14"/>
        </w:rPr>
        <w:t>a) elementi sufficienti ad integrare il grave illecito professionale;</w:t>
      </w:r>
    </w:p>
    <w:p w14:paraId="327CE90C" w14:textId="77777777" w:rsidR="009A5394" w:rsidRPr="007D5DB0" w:rsidRDefault="009A5394" w:rsidP="004566E9">
      <w:pPr>
        <w:pStyle w:val="Testonotaapidipagina"/>
        <w:ind w:left="284"/>
        <w:jc w:val="both"/>
        <w:rPr>
          <w:rFonts w:ascii="Calibri" w:hAnsi="Calibri" w:cs="Calibri"/>
          <w:sz w:val="14"/>
          <w:szCs w:val="14"/>
        </w:rPr>
      </w:pPr>
      <w:r w:rsidRPr="007D5DB0">
        <w:rPr>
          <w:rFonts w:ascii="Calibri" w:hAnsi="Calibri" w:cs="Calibri"/>
          <w:sz w:val="14"/>
          <w:szCs w:val="14"/>
        </w:rPr>
        <w:t>b) idoneità del grave illecito professionale ad incidere sull’affidabilità e integrità dell’operatore;</w:t>
      </w:r>
    </w:p>
    <w:p w14:paraId="7D053F35" w14:textId="77777777" w:rsidR="009A5394" w:rsidRPr="007D5DB0" w:rsidRDefault="009A5394" w:rsidP="004566E9">
      <w:pPr>
        <w:pStyle w:val="Testonotaapidipagina"/>
        <w:ind w:left="284"/>
        <w:jc w:val="both"/>
        <w:rPr>
          <w:rFonts w:ascii="Calibri" w:hAnsi="Calibri" w:cs="Calibri"/>
          <w:sz w:val="14"/>
          <w:szCs w:val="14"/>
        </w:rPr>
      </w:pPr>
      <w:r w:rsidRPr="007D5DB0">
        <w:rPr>
          <w:rFonts w:ascii="Calibri" w:hAnsi="Calibri" w:cs="Calibri"/>
          <w:sz w:val="14"/>
          <w:szCs w:val="14"/>
        </w:rPr>
        <w:t>c) adeguati mezzi di prova di cui al comma 6.</w:t>
      </w:r>
    </w:p>
    <w:p w14:paraId="4D56C9E4" w14:textId="77777777" w:rsidR="009A5394" w:rsidRPr="007D5DB0" w:rsidRDefault="009A5394" w:rsidP="009A5394">
      <w:pPr>
        <w:pStyle w:val="Testonotaapidipagina"/>
        <w:jc w:val="both"/>
        <w:rPr>
          <w:rFonts w:ascii="Calibri" w:hAnsi="Calibri" w:cs="Calibri"/>
          <w:sz w:val="14"/>
          <w:szCs w:val="14"/>
        </w:rPr>
      </w:pPr>
      <w:r w:rsidRPr="007D5DB0">
        <w:rPr>
          <w:rFonts w:ascii="Calibri" w:hAnsi="Calibri" w:cs="Calibri"/>
          <w:sz w:val="14"/>
          <w:szCs w:val="14"/>
        </w:rPr>
        <w:t>3. L’illecito professionale si può desumere al verificarsi di almeno uno dei seguenti elementi:</w:t>
      </w:r>
    </w:p>
    <w:p w14:paraId="158C1090" w14:textId="77777777" w:rsidR="009A5394" w:rsidRPr="007D5DB0" w:rsidRDefault="009A5394" w:rsidP="009A5394">
      <w:pPr>
        <w:pStyle w:val="Testonotaapidipagina"/>
        <w:jc w:val="both"/>
        <w:rPr>
          <w:rFonts w:ascii="Calibri" w:hAnsi="Calibri" w:cs="Calibri"/>
          <w:sz w:val="14"/>
          <w:szCs w:val="14"/>
        </w:rPr>
      </w:pPr>
      <w:r w:rsidRPr="007D5DB0">
        <w:rPr>
          <w:rFonts w:ascii="Calibri" w:hAnsi="Calibri" w:cs="Calibri"/>
          <w:sz w:val="14"/>
          <w:szCs w:val="14"/>
        </w:rPr>
        <w:t>a) sanzione esecutiva irrogata dall’Autorità garante della concorrenza e del mercato o da altra autorità di settore, rilevante in relazione all’oggetto specifico dell’appalto;</w:t>
      </w:r>
    </w:p>
    <w:p w14:paraId="39642AE5" w14:textId="77777777" w:rsidR="009A5394" w:rsidRPr="007D5DB0" w:rsidRDefault="009A5394" w:rsidP="009A5394">
      <w:pPr>
        <w:pStyle w:val="Testonotaapidipagina"/>
        <w:jc w:val="both"/>
        <w:rPr>
          <w:rFonts w:ascii="Calibri" w:hAnsi="Calibri" w:cs="Calibri"/>
          <w:sz w:val="14"/>
          <w:szCs w:val="14"/>
        </w:rPr>
      </w:pPr>
      <w:r w:rsidRPr="007D5DB0">
        <w:rPr>
          <w:rFonts w:ascii="Calibri" w:hAnsi="Calibri" w:cs="Calibri"/>
          <w:sz w:val="14"/>
          <w:szCs w:val="14"/>
        </w:rPr>
        <w:t>b) condotta dell'operatore economico che abbia tentato di influenzare indebitamente il processo decisionale della stazione appaltante o di ottenere informazioni riservate a proprio vantaggio oppure che abbia fornito, anche per negligenza, informazioni false o fuorvianti suscettibili di influenzare le decisioni sull'esclusione, la selezione o l'aggiudicazione;</w:t>
      </w:r>
    </w:p>
    <w:p w14:paraId="52CE7113" w14:textId="77777777" w:rsidR="009A5394" w:rsidRPr="007D5DB0" w:rsidRDefault="009A5394" w:rsidP="009A5394">
      <w:pPr>
        <w:pStyle w:val="Testonotaapidipagina"/>
        <w:jc w:val="both"/>
        <w:rPr>
          <w:rFonts w:ascii="Calibri" w:hAnsi="Calibri" w:cs="Calibri"/>
          <w:sz w:val="14"/>
          <w:szCs w:val="14"/>
        </w:rPr>
      </w:pPr>
      <w:r w:rsidRPr="007D5DB0">
        <w:rPr>
          <w:rFonts w:ascii="Calibri" w:hAnsi="Calibri" w:cs="Calibri"/>
          <w:sz w:val="14"/>
          <w:szCs w:val="14"/>
        </w:rPr>
        <w:t>c) condotta dell'operatore economico che abbia dimostrato significative o persistenti carenze nell'esecuzione di un precedente contratto di appalto o di concessione che ne hanno causato la risoluzione per inadempimento oppure la condanna al risarcimento del danno o altre sanzioni comparabili, derivanti da inadempienze particolarmente gravi o la cui ripetizione sia indice di una persistente carenza professionale;</w:t>
      </w:r>
    </w:p>
    <w:p w14:paraId="54D4D698" w14:textId="77777777" w:rsidR="009A5394" w:rsidRPr="007D5DB0" w:rsidRDefault="009A5394" w:rsidP="009A5394">
      <w:pPr>
        <w:pStyle w:val="Testonotaapidipagina"/>
        <w:jc w:val="both"/>
        <w:rPr>
          <w:rFonts w:ascii="Calibri" w:hAnsi="Calibri" w:cs="Calibri"/>
          <w:sz w:val="14"/>
          <w:szCs w:val="14"/>
        </w:rPr>
      </w:pPr>
      <w:r w:rsidRPr="007D5DB0">
        <w:rPr>
          <w:rFonts w:ascii="Calibri" w:hAnsi="Calibri" w:cs="Calibri"/>
          <w:sz w:val="14"/>
          <w:szCs w:val="14"/>
        </w:rPr>
        <w:t>d) condotta dell'operatore economico che abbia commesso grave inadempimento nei confronti di uno o più subappaltatori;</w:t>
      </w:r>
    </w:p>
    <w:p w14:paraId="04396641" w14:textId="77777777" w:rsidR="009A5394" w:rsidRPr="007D5DB0" w:rsidRDefault="009A5394" w:rsidP="009A5394">
      <w:pPr>
        <w:pStyle w:val="Testonotaapidipagina"/>
        <w:jc w:val="both"/>
        <w:rPr>
          <w:rFonts w:ascii="Calibri" w:hAnsi="Calibri" w:cs="Calibri"/>
          <w:sz w:val="14"/>
          <w:szCs w:val="14"/>
        </w:rPr>
      </w:pPr>
      <w:r w:rsidRPr="007D5DB0">
        <w:rPr>
          <w:rFonts w:ascii="Calibri" w:hAnsi="Calibri" w:cs="Calibri"/>
          <w:sz w:val="14"/>
          <w:szCs w:val="14"/>
        </w:rPr>
        <w:t>e) condotta dell'operatore economico che abbia violato il divieto di intestazione fiduciaria di cui all'articolo 17 della legge 19 marzo 1990, n. 55, laddove la violazione non sia stata rimossa;</w:t>
      </w:r>
    </w:p>
    <w:p w14:paraId="291487B5" w14:textId="77777777" w:rsidR="009A5394" w:rsidRPr="007D5DB0" w:rsidRDefault="009A5394" w:rsidP="009A5394">
      <w:pPr>
        <w:pStyle w:val="Testonotaapidipagina"/>
        <w:jc w:val="both"/>
        <w:rPr>
          <w:rFonts w:ascii="Calibri" w:hAnsi="Calibri" w:cs="Calibri"/>
          <w:sz w:val="14"/>
          <w:szCs w:val="14"/>
        </w:rPr>
      </w:pPr>
      <w:r w:rsidRPr="007D5DB0">
        <w:rPr>
          <w:rFonts w:ascii="Calibri" w:hAnsi="Calibri" w:cs="Calibri"/>
          <w:sz w:val="14"/>
          <w:szCs w:val="14"/>
        </w:rPr>
        <w:t>f) omessa denuncia all'autorità giudiziaria da parte dell'operatore economico persona offesa dei reati previsti e puniti dagli articoli 317 e 629 del codice penale aggravati ai sensi dell’articolo 416-bis.1 del medesimo codice salvo che ricorrano i casi previsti dall'articolo 4, primo comma, della legge 24 novembre 1981, n. 689. Tale circostanza deve emergere dagli indizi a base della richiesta di rinvio a giudizio formulata nei confronti dell'imputato per i reati di cui al primo periodo nell'anno antecedente alla pubblicazione del bando e deve essere comunicata, unitamente alle generalità del soggetto che ha omesso la predetta denuncia, dal procuratore della Repubblica procedente all'ANAC, la quale ne cura la pubblicazione;</w:t>
      </w:r>
    </w:p>
    <w:p w14:paraId="13A6F828" w14:textId="77777777" w:rsidR="009A5394" w:rsidRPr="007D5DB0" w:rsidRDefault="009A5394" w:rsidP="009A5394">
      <w:pPr>
        <w:pStyle w:val="Testonotaapidipagina"/>
        <w:jc w:val="both"/>
        <w:rPr>
          <w:rFonts w:ascii="Calibri" w:hAnsi="Calibri" w:cs="Calibri"/>
          <w:sz w:val="14"/>
          <w:szCs w:val="14"/>
        </w:rPr>
      </w:pPr>
      <w:r w:rsidRPr="007D5DB0">
        <w:rPr>
          <w:rFonts w:ascii="Calibri" w:hAnsi="Calibri" w:cs="Calibri"/>
          <w:sz w:val="14"/>
          <w:szCs w:val="14"/>
        </w:rPr>
        <w:t>g) contestata commissione da parte dell’operatore economico, ovvero dei soggetti di cui al comma 3 dell’articolo 94 di taluno dei reati consumati o tentati di cui al comma 1 del medesimo articolo 94;</w:t>
      </w:r>
    </w:p>
    <w:p w14:paraId="078AE25D" w14:textId="77777777" w:rsidR="009A5394" w:rsidRPr="007D5DB0" w:rsidRDefault="009A5394" w:rsidP="009A5394">
      <w:pPr>
        <w:pStyle w:val="Testonotaapidipagina"/>
        <w:jc w:val="both"/>
        <w:rPr>
          <w:rFonts w:ascii="Calibri" w:hAnsi="Calibri" w:cs="Calibri"/>
          <w:sz w:val="14"/>
          <w:szCs w:val="14"/>
        </w:rPr>
      </w:pPr>
      <w:r w:rsidRPr="007D5DB0">
        <w:rPr>
          <w:rFonts w:ascii="Calibri" w:hAnsi="Calibri" w:cs="Calibri"/>
          <w:sz w:val="14"/>
          <w:szCs w:val="14"/>
        </w:rPr>
        <w:t>h) contestata o accertata commissione, da parte dell’operatore economico oppure dei soggetti di cui al comma 3 dell’articolo 94, di taluno dei seguenti reati consumati:</w:t>
      </w:r>
    </w:p>
    <w:p w14:paraId="761AB65D" w14:textId="77777777" w:rsidR="009A5394" w:rsidRPr="007D5DB0" w:rsidRDefault="009A5394" w:rsidP="009A5394">
      <w:pPr>
        <w:pStyle w:val="Testonotaapidipagina"/>
        <w:jc w:val="both"/>
        <w:rPr>
          <w:rFonts w:ascii="Calibri" w:hAnsi="Calibri" w:cs="Calibri"/>
          <w:sz w:val="14"/>
          <w:szCs w:val="14"/>
        </w:rPr>
      </w:pPr>
      <w:r w:rsidRPr="007D5DB0">
        <w:rPr>
          <w:rFonts w:ascii="Calibri" w:hAnsi="Calibri" w:cs="Calibri"/>
          <w:sz w:val="14"/>
          <w:szCs w:val="14"/>
        </w:rPr>
        <w:t>1) abusivo esercizio di una professione, ai sensi dell’articolo 348 del codice penale;</w:t>
      </w:r>
    </w:p>
    <w:p w14:paraId="79D310E8" w14:textId="77777777" w:rsidR="009A5394" w:rsidRPr="007D5DB0" w:rsidRDefault="009A5394" w:rsidP="009A5394">
      <w:pPr>
        <w:pStyle w:val="Testonotaapidipagina"/>
        <w:jc w:val="both"/>
        <w:rPr>
          <w:rFonts w:ascii="Calibri" w:hAnsi="Calibri" w:cs="Calibri"/>
          <w:sz w:val="14"/>
          <w:szCs w:val="14"/>
        </w:rPr>
      </w:pPr>
      <w:r w:rsidRPr="007D5DB0">
        <w:rPr>
          <w:rFonts w:ascii="Calibri" w:hAnsi="Calibri" w:cs="Calibri"/>
          <w:sz w:val="14"/>
          <w:szCs w:val="14"/>
        </w:rPr>
        <w:t>2) bancarotta semplice, bancarotta fraudolenta, omessa dichiarazione di beni da comprendere nell’inventario fallimentare o ricorso abusivo al credito, di cui agli articoli 216, 217, 218 e 220 del regio decreto 16 marzo 1942, n. 267;</w:t>
      </w:r>
    </w:p>
    <w:p w14:paraId="313C8FB0" w14:textId="77777777" w:rsidR="009A5394" w:rsidRPr="007D5DB0" w:rsidRDefault="009A5394" w:rsidP="009A5394">
      <w:pPr>
        <w:pStyle w:val="Testonotaapidipagina"/>
        <w:jc w:val="both"/>
        <w:rPr>
          <w:rFonts w:ascii="Calibri" w:hAnsi="Calibri" w:cs="Calibri"/>
          <w:sz w:val="14"/>
          <w:szCs w:val="14"/>
        </w:rPr>
      </w:pPr>
      <w:r w:rsidRPr="007D5DB0">
        <w:rPr>
          <w:rFonts w:ascii="Calibri" w:hAnsi="Calibri" w:cs="Calibri"/>
          <w:sz w:val="14"/>
          <w:szCs w:val="14"/>
        </w:rPr>
        <w:t>3) i reati tributari ai sensi del decreto legislativo 10 marzo 2000, n. 74, i delitti societari di cui agli articoli 2621 e seguenti del codice civile o i delitti contro l’industria e il commercio di cui agli articoli da 513 a 517 del codice penale;</w:t>
      </w:r>
    </w:p>
    <w:p w14:paraId="7B613311" w14:textId="77777777" w:rsidR="009A5394" w:rsidRPr="007D5DB0" w:rsidRDefault="009A5394" w:rsidP="009A5394">
      <w:pPr>
        <w:pStyle w:val="Testonotaapidipagina"/>
        <w:jc w:val="both"/>
        <w:rPr>
          <w:rFonts w:ascii="Calibri" w:hAnsi="Calibri" w:cs="Calibri"/>
          <w:sz w:val="14"/>
          <w:szCs w:val="14"/>
        </w:rPr>
      </w:pPr>
      <w:r w:rsidRPr="007D5DB0">
        <w:rPr>
          <w:rFonts w:ascii="Calibri" w:hAnsi="Calibri" w:cs="Calibri"/>
          <w:sz w:val="14"/>
          <w:szCs w:val="14"/>
        </w:rPr>
        <w:t>4) i reati urbanistici di cui all’articolo 44, comma 1, lettere b) e c), del testo unico delle disposizioni legislative e regolamentari in materia di edilizia, di cui al decreto del Presidente della Repubblica 6 giugno 2001, n. 380, con riferimento agli affidamenti aventi ad oggetto lavori o servizi di architettura e ingegneria;</w:t>
      </w:r>
    </w:p>
    <w:p w14:paraId="5AF1151A" w14:textId="77777777" w:rsidR="009A5394" w:rsidRPr="007D5DB0" w:rsidRDefault="009A5394" w:rsidP="009A5394">
      <w:pPr>
        <w:pStyle w:val="Testonotaapidipagina"/>
        <w:jc w:val="both"/>
        <w:rPr>
          <w:rFonts w:ascii="Calibri" w:hAnsi="Calibri" w:cs="Calibri"/>
          <w:sz w:val="14"/>
          <w:szCs w:val="14"/>
        </w:rPr>
      </w:pPr>
      <w:r w:rsidRPr="007D5DB0">
        <w:rPr>
          <w:rFonts w:ascii="Calibri" w:hAnsi="Calibri" w:cs="Calibri"/>
          <w:sz w:val="14"/>
          <w:szCs w:val="14"/>
        </w:rPr>
        <w:t>5) i reati previsti dal decreto legislativo 8 giugno 2001, n. 231.</w:t>
      </w:r>
    </w:p>
    <w:p w14:paraId="6DC35F15" w14:textId="77777777" w:rsidR="009A5394" w:rsidRPr="007D5DB0" w:rsidRDefault="009A5394" w:rsidP="009A5394">
      <w:pPr>
        <w:pStyle w:val="Testonotaapidipagina"/>
        <w:jc w:val="both"/>
        <w:rPr>
          <w:rFonts w:ascii="Calibri" w:hAnsi="Calibri" w:cs="Calibri"/>
          <w:sz w:val="14"/>
          <w:szCs w:val="14"/>
        </w:rPr>
      </w:pPr>
      <w:r w:rsidRPr="007D5DB0">
        <w:rPr>
          <w:rFonts w:ascii="Calibri" w:hAnsi="Calibri" w:cs="Calibri"/>
          <w:sz w:val="14"/>
          <w:szCs w:val="14"/>
        </w:rPr>
        <w:t>4. La valutazione di gravità tiene conto del bene giuridico e dell’entità della lesione inferta dalla condotta integrante uno degli elementi di cui al comma 3 e del tempo trascorso dalla violazione, anche in relazione a modifiche intervenute nel frattempo nell’organizzazione dell’impresa.</w:t>
      </w:r>
    </w:p>
    <w:p w14:paraId="7B23A442" w14:textId="77777777" w:rsidR="009A5394" w:rsidRPr="007D5DB0" w:rsidRDefault="009A5394" w:rsidP="009A5394">
      <w:pPr>
        <w:pStyle w:val="Testonotaapidipagina"/>
        <w:jc w:val="both"/>
        <w:rPr>
          <w:rFonts w:ascii="Calibri" w:hAnsi="Calibri" w:cs="Calibri"/>
          <w:sz w:val="14"/>
          <w:szCs w:val="14"/>
        </w:rPr>
      </w:pPr>
      <w:r w:rsidRPr="007D5DB0">
        <w:rPr>
          <w:rFonts w:ascii="Calibri" w:hAnsi="Calibri" w:cs="Calibri"/>
          <w:sz w:val="14"/>
          <w:szCs w:val="14"/>
        </w:rPr>
        <w:t>5. Le dichiarazioni omesse o non veritiere rese nella stessa gara e diverse da quelle di cui alla lettera b) del comma 3 possono essere utilizzate a supporto della valutazione di gravità riferita agli elementi di cui al comma 3.</w:t>
      </w:r>
    </w:p>
    <w:p w14:paraId="21616D17" w14:textId="77777777" w:rsidR="009A5394" w:rsidRPr="007D5DB0" w:rsidRDefault="009A5394" w:rsidP="009A5394">
      <w:pPr>
        <w:pStyle w:val="Testonotaapidipagina"/>
        <w:jc w:val="both"/>
        <w:rPr>
          <w:rFonts w:ascii="Calibri" w:hAnsi="Calibri" w:cs="Calibri"/>
          <w:sz w:val="14"/>
          <w:szCs w:val="14"/>
        </w:rPr>
      </w:pPr>
      <w:r w:rsidRPr="007D5DB0">
        <w:rPr>
          <w:rFonts w:ascii="Calibri" w:hAnsi="Calibri" w:cs="Calibri"/>
          <w:sz w:val="14"/>
          <w:szCs w:val="14"/>
        </w:rPr>
        <w:t>6. Costituiscono mezzi di prova adeguati, in relazione al comma 3:</w:t>
      </w:r>
    </w:p>
    <w:p w14:paraId="31A2E199" w14:textId="77777777" w:rsidR="009A5394" w:rsidRPr="007D5DB0" w:rsidRDefault="009A5394" w:rsidP="009A5394">
      <w:pPr>
        <w:pStyle w:val="Testonotaapidipagina"/>
        <w:jc w:val="both"/>
        <w:rPr>
          <w:rFonts w:ascii="Calibri" w:hAnsi="Calibri" w:cs="Calibri"/>
          <w:sz w:val="14"/>
          <w:szCs w:val="14"/>
        </w:rPr>
      </w:pPr>
      <w:r w:rsidRPr="007D5DB0">
        <w:rPr>
          <w:rFonts w:ascii="Calibri" w:hAnsi="Calibri" w:cs="Calibri"/>
          <w:sz w:val="14"/>
          <w:szCs w:val="14"/>
        </w:rPr>
        <w:t>a) quanto alla lettera a), i provvedimenti sanzionatori esecutivi resi dall’Autorità garante della concorrenza e del mercato o da altra autorità di settore;</w:t>
      </w:r>
    </w:p>
    <w:p w14:paraId="50B5870B" w14:textId="77777777" w:rsidR="009A5394" w:rsidRPr="007D5DB0" w:rsidRDefault="009A5394" w:rsidP="009A5394">
      <w:pPr>
        <w:pStyle w:val="Testonotaapidipagina"/>
        <w:jc w:val="both"/>
        <w:rPr>
          <w:rFonts w:ascii="Calibri" w:hAnsi="Calibri" w:cs="Calibri"/>
          <w:sz w:val="14"/>
          <w:szCs w:val="14"/>
        </w:rPr>
      </w:pPr>
      <w:r w:rsidRPr="007D5DB0">
        <w:rPr>
          <w:rFonts w:ascii="Calibri" w:hAnsi="Calibri" w:cs="Calibri"/>
          <w:sz w:val="14"/>
          <w:szCs w:val="14"/>
        </w:rPr>
        <w:t>b) quanto alla lettera b), la presenza di indizi gravi, precisi e concordanti che rendano evidente il ricorrere della situazione escludente;</w:t>
      </w:r>
    </w:p>
    <w:p w14:paraId="5F0A9061" w14:textId="77777777" w:rsidR="009A5394" w:rsidRPr="007D5DB0" w:rsidRDefault="009A5394" w:rsidP="009A5394">
      <w:pPr>
        <w:pStyle w:val="Testonotaapidipagina"/>
        <w:jc w:val="both"/>
        <w:rPr>
          <w:rFonts w:ascii="Calibri" w:hAnsi="Calibri" w:cs="Calibri"/>
          <w:sz w:val="14"/>
          <w:szCs w:val="14"/>
        </w:rPr>
      </w:pPr>
      <w:r w:rsidRPr="007D5DB0">
        <w:rPr>
          <w:rFonts w:ascii="Calibri" w:hAnsi="Calibri" w:cs="Calibri"/>
          <w:sz w:val="14"/>
          <w:szCs w:val="14"/>
        </w:rPr>
        <w:t>c) quanto alla lettera c), l’intervenuta risoluzione per inadempimento o la condanna al risarcimento del danno o ad altre conseguenze comparabili;</w:t>
      </w:r>
    </w:p>
    <w:p w14:paraId="3351BBD8" w14:textId="77777777" w:rsidR="009A5394" w:rsidRPr="007D5DB0" w:rsidRDefault="009A5394" w:rsidP="009A5394">
      <w:pPr>
        <w:pStyle w:val="Testonotaapidipagina"/>
        <w:jc w:val="both"/>
        <w:rPr>
          <w:rFonts w:ascii="Calibri" w:hAnsi="Calibri" w:cs="Calibri"/>
          <w:sz w:val="14"/>
          <w:szCs w:val="14"/>
        </w:rPr>
      </w:pPr>
      <w:r w:rsidRPr="007D5DB0">
        <w:rPr>
          <w:rFonts w:ascii="Calibri" w:hAnsi="Calibri" w:cs="Calibri"/>
          <w:sz w:val="14"/>
          <w:szCs w:val="14"/>
        </w:rPr>
        <w:t>d) quanto alla lettera d), la emissione di provvedimenti giurisdizionali anche non definitivi;</w:t>
      </w:r>
    </w:p>
    <w:p w14:paraId="61A028CE" w14:textId="77777777" w:rsidR="009A5394" w:rsidRPr="007D5DB0" w:rsidRDefault="009A5394" w:rsidP="009A5394">
      <w:pPr>
        <w:pStyle w:val="Testonotaapidipagina"/>
        <w:jc w:val="both"/>
        <w:rPr>
          <w:rFonts w:ascii="Calibri" w:hAnsi="Calibri" w:cs="Calibri"/>
          <w:sz w:val="14"/>
          <w:szCs w:val="14"/>
        </w:rPr>
      </w:pPr>
      <w:r w:rsidRPr="007D5DB0">
        <w:rPr>
          <w:rFonts w:ascii="Calibri" w:hAnsi="Calibri" w:cs="Calibri"/>
          <w:sz w:val="14"/>
          <w:szCs w:val="14"/>
        </w:rPr>
        <w:t>e) quanto alla lettera e), l'accertamento definitivo della violazione;</w:t>
      </w:r>
    </w:p>
    <w:p w14:paraId="584A50C9" w14:textId="77777777" w:rsidR="009A5394" w:rsidRPr="007D5DB0" w:rsidRDefault="009A5394" w:rsidP="009A5394">
      <w:pPr>
        <w:pStyle w:val="Testonotaapidipagina"/>
        <w:jc w:val="both"/>
        <w:rPr>
          <w:rFonts w:ascii="Calibri" w:hAnsi="Calibri" w:cs="Calibri"/>
          <w:sz w:val="14"/>
          <w:szCs w:val="14"/>
        </w:rPr>
      </w:pPr>
      <w:r w:rsidRPr="007D5DB0">
        <w:rPr>
          <w:rFonts w:ascii="Calibri" w:hAnsi="Calibri" w:cs="Calibri"/>
          <w:sz w:val="14"/>
          <w:szCs w:val="14"/>
        </w:rPr>
        <w:t>f) quanto alla lettera f), gli elementi ivi indicati;</w:t>
      </w:r>
    </w:p>
    <w:p w14:paraId="360A02B7" w14:textId="77777777" w:rsidR="009A5394" w:rsidRPr="007D5DB0" w:rsidRDefault="009A5394" w:rsidP="009A5394">
      <w:pPr>
        <w:pStyle w:val="Testonotaapidipagina"/>
        <w:jc w:val="both"/>
        <w:rPr>
          <w:rFonts w:ascii="Calibri" w:hAnsi="Calibri" w:cs="Calibri"/>
          <w:sz w:val="14"/>
          <w:szCs w:val="14"/>
        </w:rPr>
      </w:pPr>
      <w:r w:rsidRPr="007D5DB0">
        <w:rPr>
          <w:rFonts w:ascii="Calibri" w:hAnsi="Calibri" w:cs="Calibri"/>
          <w:sz w:val="14"/>
          <w:szCs w:val="14"/>
        </w:rPr>
        <w:t>g) quanto alla lettera g), gli atti di cui all’articolo 407-bis, comma 1, del codice di procedura penale, il decreto che dispone il giudizio ai sensi dell’articolo 429 del codice di procedura penale, o eventuali provvedimenti cautelari reali o personali emessi dal giudice penale, la sentenza di condanna non definitiva, il decreto penale di condanna non irrevocabile, la sentenza non irrevocabile di applicazione della pena su richiesta ai sensi dell'articolo 444 del codice di procedura penale;</w:t>
      </w:r>
    </w:p>
    <w:p w14:paraId="3916FC33" w14:textId="77777777" w:rsidR="009A5394" w:rsidRPr="007D5DB0" w:rsidRDefault="009A5394" w:rsidP="009A5394">
      <w:pPr>
        <w:pStyle w:val="Testonotaapidipagina"/>
        <w:jc w:val="both"/>
        <w:rPr>
          <w:rFonts w:ascii="Calibri" w:hAnsi="Calibri" w:cs="Calibri"/>
          <w:sz w:val="14"/>
          <w:szCs w:val="14"/>
        </w:rPr>
      </w:pPr>
      <w:r w:rsidRPr="007D5DB0">
        <w:rPr>
          <w:rFonts w:ascii="Calibri" w:hAnsi="Calibri" w:cs="Calibri"/>
          <w:sz w:val="14"/>
          <w:szCs w:val="14"/>
        </w:rPr>
        <w:t>h) quanto alla lettera h), la sentenza di condanna definitiva, il decreto penale di condanna irrevocabile, e la condanna non definitiva, i provvedimenti cautelari reali o personali, ove emessi dal giudice penale.</w:t>
      </w:r>
    </w:p>
    <w:p w14:paraId="41D60293" w14:textId="77777777" w:rsidR="009A5394" w:rsidRPr="007D5DB0" w:rsidRDefault="009A5394" w:rsidP="009A5394">
      <w:pPr>
        <w:pStyle w:val="Testonotaapidipagina"/>
        <w:jc w:val="both"/>
        <w:rPr>
          <w:rFonts w:ascii="Calibri" w:hAnsi="Calibri" w:cs="Calibri"/>
          <w:sz w:val="14"/>
          <w:szCs w:val="14"/>
        </w:rPr>
      </w:pPr>
      <w:r w:rsidRPr="007D5DB0">
        <w:rPr>
          <w:rFonts w:ascii="Calibri" w:hAnsi="Calibri" w:cs="Calibri"/>
          <w:sz w:val="14"/>
          <w:szCs w:val="14"/>
        </w:rPr>
        <w:t>7. La stazione appaltante valuta i provvedimenti sanzionatori e giurisdizionali di cui al comma 6 motivando sulla ritenuta idoneità dei medesimi a incidere sull’affidabilità e sull’integrità dell’offerente; l’eventuale impugnazione dei medesimi è considerata nell’ambito della valutazione volta a verificare la sussistenza della causa escludente.</w:t>
      </w:r>
    </w:p>
    <w:p w14:paraId="4A2D9745" w14:textId="77777777" w:rsidR="009A5394" w:rsidRPr="00633A04" w:rsidRDefault="009A5394" w:rsidP="009A5394">
      <w:pPr>
        <w:pStyle w:val="Testonotaapidipagina"/>
        <w:jc w:val="both"/>
        <w:rPr>
          <w:rFonts w:ascii="Calibri" w:hAnsi="Calibri" w:cs="Calibri"/>
          <w:sz w:val="16"/>
          <w:szCs w:val="16"/>
        </w:rPr>
      </w:pPr>
      <w:r w:rsidRPr="007D5DB0">
        <w:rPr>
          <w:rFonts w:ascii="Calibri" w:hAnsi="Calibri" w:cs="Calibri"/>
          <w:sz w:val="14"/>
          <w:szCs w:val="14"/>
        </w:rPr>
        <w:t>8. Il provvedimento di esclusione deve essere motivato in relazione a tutte e tre le condizioni di cui al comma 2</w:t>
      </w:r>
      <w:r w:rsidRPr="007D5DB0">
        <w:rPr>
          <w:rFonts w:ascii="Calibri" w:hAnsi="Calibri" w:cs="Calibri"/>
          <w:sz w:val="16"/>
          <w:szCs w:val="16"/>
        </w:rPr>
        <w:t>.</w:t>
      </w:r>
    </w:p>
    <w:p w14:paraId="5211120C" w14:textId="77777777" w:rsidR="009A5394" w:rsidRDefault="009A5394" w:rsidP="009A5394">
      <w:pPr>
        <w:pStyle w:val="Testonotaapidipagina"/>
      </w:pPr>
    </w:p>
  </w:footnote>
  <w:footnote w:id="12">
    <w:p w14:paraId="4E857B6E" w14:textId="77777777" w:rsidR="003E43C0" w:rsidRPr="00857B92" w:rsidRDefault="003E43C0" w:rsidP="009A5394">
      <w:pPr>
        <w:pStyle w:val="Testonotaapidipagina"/>
        <w:jc w:val="both"/>
        <w:rPr>
          <w:rFonts w:ascii="Calibri" w:hAnsi="Calibri" w:cs="Calibri"/>
          <w:sz w:val="15"/>
          <w:szCs w:val="15"/>
        </w:rPr>
      </w:pPr>
      <w:r w:rsidRPr="00857B92">
        <w:rPr>
          <w:rStyle w:val="Rimandonotaapidipagina"/>
          <w:rFonts w:ascii="Calibri" w:hAnsi="Calibri" w:cs="Calibri"/>
          <w:sz w:val="15"/>
          <w:szCs w:val="15"/>
        </w:rPr>
        <w:footnoteRef/>
      </w:r>
      <w:r w:rsidRPr="00857B92">
        <w:rPr>
          <w:rFonts w:ascii="Calibri" w:hAnsi="Calibri" w:cs="Calibri"/>
          <w:sz w:val="15"/>
          <w:szCs w:val="15"/>
        </w:rPr>
        <w:t xml:space="preserve"> Tale circostanza deve emergere dagli indizi a base della richiesta di rinvio a giudizio formulata nei confronti dell'imputato per i reati di cui al primo periodo nell'anno antecedente alla pubblicazione del bando e deve essere comunicata, unitamente alle generalità del soggetto che ha omesso la predetta denuncia, dal procuratore della Repubblica procedente all'ANAC, la quale ne cura la pubblicazione</w:t>
      </w:r>
    </w:p>
  </w:footnote>
  <w:footnote w:id="13">
    <w:p w14:paraId="71DD1894" w14:textId="77777777" w:rsidR="003E43C0" w:rsidRPr="00633A04" w:rsidRDefault="003E43C0" w:rsidP="009A5394">
      <w:pPr>
        <w:pStyle w:val="Testonotaapidipagina"/>
        <w:rPr>
          <w:rFonts w:ascii="Calibri" w:hAnsi="Calibri" w:cs="Calibri"/>
          <w:sz w:val="16"/>
          <w:szCs w:val="16"/>
        </w:rPr>
      </w:pPr>
      <w:r w:rsidRPr="00633A04">
        <w:rPr>
          <w:rStyle w:val="Rimandonotaapidipagina"/>
          <w:rFonts w:ascii="Calibri" w:hAnsi="Calibri" w:cs="Calibri"/>
          <w:sz w:val="16"/>
          <w:szCs w:val="16"/>
        </w:rPr>
        <w:footnoteRef/>
      </w:r>
      <w:r w:rsidRPr="00633A04">
        <w:rPr>
          <w:rFonts w:ascii="Calibri" w:hAnsi="Calibri" w:cs="Calibri"/>
          <w:sz w:val="16"/>
          <w:szCs w:val="16"/>
        </w:rPr>
        <w:t xml:space="preserve"> Ai sensi dell’articolo 95 comma 3, “Con riferimento alle fattispecie di cui al comma 3, lettera h), dell’articolo 98, l’esclusione non è disposta e il divieto di aggiudicare non si applica quando:</w:t>
      </w:r>
    </w:p>
    <w:p w14:paraId="4A04DC01" w14:textId="77777777" w:rsidR="003E43C0" w:rsidRPr="00633A04" w:rsidRDefault="003E43C0" w:rsidP="009A5394">
      <w:pPr>
        <w:pStyle w:val="Testonotaapidipagina"/>
        <w:rPr>
          <w:rFonts w:ascii="Calibri" w:hAnsi="Calibri" w:cs="Calibri"/>
          <w:sz w:val="16"/>
          <w:szCs w:val="16"/>
        </w:rPr>
      </w:pPr>
      <w:r w:rsidRPr="00633A04">
        <w:rPr>
          <w:rFonts w:ascii="Calibri" w:hAnsi="Calibri" w:cs="Calibri"/>
          <w:sz w:val="16"/>
          <w:szCs w:val="16"/>
        </w:rPr>
        <w:t>a) il reato è stato depenalizzato;</w:t>
      </w:r>
    </w:p>
    <w:p w14:paraId="3778DE1E" w14:textId="77777777" w:rsidR="003E43C0" w:rsidRPr="00633A04" w:rsidRDefault="003E43C0" w:rsidP="009A5394">
      <w:pPr>
        <w:pStyle w:val="Testonotaapidipagina"/>
        <w:rPr>
          <w:rFonts w:ascii="Calibri" w:hAnsi="Calibri" w:cs="Calibri"/>
          <w:sz w:val="16"/>
          <w:szCs w:val="16"/>
        </w:rPr>
      </w:pPr>
      <w:r w:rsidRPr="00633A04">
        <w:rPr>
          <w:rFonts w:ascii="Calibri" w:hAnsi="Calibri" w:cs="Calibri"/>
          <w:sz w:val="16"/>
          <w:szCs w:val="16"/>
        </w:rPr>
        <w:t>b) è intervenuta la riabilitazione;</w:t>
      </w:r>
    </w:p>
    <w:p w14:paraId="32EDF0E0" w14:textId="77777777" w:rsidR="003E43C0" w:rsidRPr="00633A04" w:rsidRDefault="003E43C0" w:rsidP="009A5394">
      <w:pPr>
        <w:pStyle w:val="Testonotaapidipagina"/>
        <w:rPr>
          <w:rFonts w:ascii="Calibri" w:hAnsi="Calibri" w:cs="Calibri"/>
          <w:sz w:val="16"/>
          <w:szCs w:val="16"/>
        </w:rPr>
      </w:pPr>
      <w:r w:rsidRPr="00633A04">
        <w:rPr>
          <w:rFonts w:ascii="Calibri" w:hAnsi="Calibri" w:cs="Calibri"/>
          <w:sz w:val="16"/>
          <w:szCs w:val="16"/>
        </w:rPr>
        <w:t>c) nei casi di condanna a una pena accessoria perpetua, questa è stata dichiarata estinta ai sensi dell’articolo 179, settimo comma, del codice penale;</w:t>
      </w:r>
    </w:p>
    <w:p w14:paraId="6D3EA241" w14:textId="77777777" w:rsidR="003E43C0" w:rsidRPr="00633A04" w:rsidRDefault="003E43C0" w:rsidP="009A5394">
      <w:pPr>
        <w:pStyle w:val="Testonotaapidipagina"/>
        <w:rPr>
          <w:rFonts w:ascii="Calibri" w:hAnsi="Calibri" w:cs="Calibri"/>
          <w:sz w:val="16"/>
          <w:szCs w:val="16"/>
        </w:rPr>
      </w:pPr>
      <w:r w:rsidRPr="00633A04">
        <w:rPr>
          <w:rFonts w:ascii="Calibri" w:hAnsi="Calibri" w:cs="Calibri"/>
          <w:sz w:val="16"/>
          <w:szCs w:val="16"/>
        </w:rPr>
        <w:t>d) il reato è stato dichiarato estinto dopo la condanna;</w:t>
      </w:r>
    </w:p>
    <w:p w14:paraId="16E39280" w14:textId="77777777" w:rsidR="003E43C0" w:rsidRPr="00633A04" w:rsidRDefault="003E43C0" w:rsidP="009A5394">
      <w:pPr>
        <w:pStyle w:val="Testonotaapidipagina"/>
        <w:rPr>
          <w:rFonts w:ascii="Calibri" w:hAnsi="Calibri" w:cs="Calibri"/>
          <w:sz w:val="16"/>
          <w:szCs w:val="16"/>
        </w:rPr>
      </w:pPr>
      <w:r w:rsidRPr="00633A04">
        <w:rPr>
          <w:rFonts w:ascii="Calibri" w:hAnsi="Calibri" w:cs="Calibri"/>
          <w:sz w:val="16"/>
          <w:szCs w:val="16"/>
        </w:rPr>
        <w:t>e) la condanna è stata revocata.”</w:t>
      </w:r>
    </w:p>
  </w:footnote>
  <w:footnote w:id="14">
    <w:p w14:paraId="3377E7C8" w14:textId="77777777" w:rsidR="003E43C0" w:rsidRPr="00633A04" w:rsidRDefault="003E43C0" w:rsidP="009A5394">
      <w:pPr>
        <w:pStyle w:val="Testonotaapidipagina"/>
        <w:jc w:val="both"/>
        <w:rPr>
          <w:rFonts w:ascii="Calibri" w:hAnsi="Calibri" w:cs="Calibri"/>
          <w:sz w:val="16"/>
          <w:szCs w:val="16"/>
        </w:rPr>
      </w:pPr>
      <w:r>
        <w:rPr>
          <w:rStyle w:val="Rimandonotaapidipagina"/>
        </w:rPr>
        <w:footnoteRef/>
      </w:r>
      <w:r w:rsidRPr="00633A04">
        <w:rPr>
          <w:rFonts w:ascii="Calibri" w:hAnsi="Calibri" w:cs="Calibri"/>
          <w:sz w:val="16"/>
          <w:szCs w:val="16"/>
        </w:rPr>
        <w:t>Articolo 95 comma 2. La gravità va in ogni caso valutata anche tenendo conto del valore dell’appalto.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footnote>
  <w:footnote w:id="15">
    <w:p w14:paraId="56D97D02" w14:textId="77777777" w:rsidR="009A5394" w:rsidRDefault="009A5394" w:rsidP="009A5394">
      <w:pPr>
        <w:pStyle w:val="Testonotaapidipagina"/>
        <w:jc w:val="both"/>
        <w:rPr>
          <w:rFonts w:ascii="Calibri" w:hAnsi="Calibri" w:cs="Calibri"/>
          <w:sz w:val="16"/>
          <w:szCs w:val="16"/>
        </w:rPr>
      </w:pPr>
      <w:r>
        <w:rPr>
          <w:rStyle w:val="Rimandonotaapidipagina"/>
          <w:rFonts w:ascii="Calibri" w:hAnsi="Calibri" w:cs="Calibri"/>
          <w:sz w:val="16"/>
          <w:szCs w:val="16"/>
        </w:rPr>
        <w:footnoteRef/>
      </w:r>
      <w:r>
        <w:rPr>
          <w:rFonts w:ascii="Calibri" w:hAnsi="Calibri" w:cs="Calibri"/>
          <w:sz w:val="16"/>
          <w:szCs w:val="16"/>
        </w:rPr>
        <w:t xml:space="preserve"> Ai sensi dell’articolo 68 comma 14 “</w:t>
      </w:r>
      <w:r w:rsidRPr="00E965BD">
        <w:rPr>
          <w:rFonts w:ascii="Calibri" w:hAnsi="Calibri" w:cs="Calibri"/>
          <w:sz w:val="16"/>
          <w:szCs w:val="16"/>
        </w:rPr>
        <w:t xml:space="preserve"> La partecipazione alla gara dei concorrenti in più di un raggruppamento o consorzio ordinario, ovvero in forma individuale qualora abbiano partecipato alla gara medesima in raggruppamento o consorzio ordinario, determina l’esclusione dei medesimi se sono integrati i presupposti di cui all’articolo 95, comma 1, lettera d), sempre che l’operatore economico non dimostri che la circostanza non ha influito sulla gara, né è idonea a incidere sulla capacità di rispettare gli obblighi contrattuali.</w:t>
      </w:r>
      <w:r>
        <w:rPr>
          <w:rFonts w:ascii="Calibri" w:hAnsi="Calibri" w:cs="Calibri"/>
          <w:sz w:val="16"/>
          <w:szCs w:val="16"/>
        </w:rPr>
        <w:t>”</w:t>
      </w:r>
    </w:p>
  </w:footnote>
  <w:footnote w:id="16">
    <w:p w14:paraId="709D9C13" w14:textId="77777777" w:rsidR="009A5394" w:rsidRPr="005B36C1" w:rsidRDefault="009A5394" w:rsidP="009A5394">
      <w:pPr>
        <w:pStyle w:val="Testonotaapidipagina"/>
        <w:rPr>
          <w:sz w:val="16"/>
          <w:szCs w:val="16"/>
        </w:rPr>
      </w:pPr>
      <w:r w:rsidRPr="005B36C1">
        <w:rPr>
          <w:rStyle w:val="Rimandonotaapidipagina"/>
          <w:sz w:val="16"/>
          <w:szCs w:val="16"/>
        </w:rPr>
        <w:footnoteRef/>
      </w:r>
      <w:r w:rsidRPr="005B36C1">
        <w:rPr>
          <w:sz w:val="16"/>
          <w:szCs w:val="16"/>
        </w:rPr>
        <w:t xml:space="preserve"> Società accreditata che ha rilasciato la certificazione di qualità.</w:t>
      </w:r>
    </w:p>
  </w:footnote>
  <w:footnote w:id="17">
    <w:p w14:paraId="697989BF" w14:textId="77777777" w:rsidR="009A5394" w:rsidRPr="005B36C1" w:rsidRDefault="009A5394" w:rsidP="009A5394">
      <w:pPr>
        <w:pStyle w:val="Testonotaapidipagina"/>
        <w:rPr>
          <w:sz w:val="16"/>
          <w:szCs w:val="16"/>
        </w:rPr>
      </w:pPr>
      <w:r w:rsidRPr="005B36C1">
        <w:rPr>
          <w:rStyle w:val="Rimandonotaapidipagina"/>
          <w:sz w:val="16"/>
          <w:szCs w:val="16"/>
        </w:rPr>
        <w:footnoteRef/>
      </w:r>
      <w:r w:rsidRPr="005B36C1">
        <w:rPr>
          <w:sz w:val="16"/>
          <w:szCs w:val="16"/>
        </w:rPr>
        <w:t xml:space="preserve"> Organismo di accreditamento (ACCREDIA o altro  organismo riconosciuto dall’IAF).</w:t>
      </w:r>
    </w:p>
  </w:footnote>
  <w:footnote w:id="18">
    <w:p w14:paraId="76A66689" w14:textId="77777777" w:rsidR="009A5394" w:rsidRPr="005B36C1" w:rsidRDefault="009A5394" w:rsidP="009A5394">
      <w:pPr>
        <w:pStyle w:val="Testonotaapidipagina"/>
        <w:rPr>
          <w:sz w:val="16"/>
          <w:szCs w:val="16"/>
        </w:rPr>
      </w:pPr>
      <w:r w:rsidRPr="005B36C1">
        <w:rPr>
          <w:rStyle w:val="Rimandonotaapidipagina"/>
          <w:sz w:val="16"/>
          <w:szCs w:val="16"/>
        </w:rPr>
        <w:footnoteRef/>
      </w:r>
      <w:r w:rsidRPr="005B36C1">
        <w:rPr>
          <w:sz w:val="16"/>
          <w:szCs w:val="16"/>
        </w:rPr>
        <w:t xml:space="preserve"> Società accreditata che ha rilasciato la certificazione di qualità.</w:t>
      </w:r>
    </w:p>
  </w:footnote>
  <w:footnote w:id="19">
    <w:p w14:paraId="68B8832A" w14:textId="77777777" w:rsidR="009A5394" w:rsidRPr="005B36C1" w:rsidRDefault="009A5394" w:rsidP="009A5394">
      <w:pPr>
        <w:pStyle w:val="Testonotaapidipagina"/>
        <w:rPr>
          <w:sz w:val="16"/>
          <w:szCs w:val="16"/>
        </w:rPr>
      </w:pPr>
      <w:r w:rsidRPr="005B36C1">
        <w:rPr>
          <w:rStyle w:val="Rimandonotaapidipagina"/>
          <w:sz w:val="16"/>
          <w:szCs w:val="16"/>
        </w:rPr>
        <w:footnoteRef/>
      </w:r>
      <w:r w:rsidRPr="005B36C1">
        <w:rPr>
          <w:sz w:val="16"/>
          <w:szCs w:val="16"/>
        </w:rPr>
        <w:t xml:space="preserve"> Organismo di accreditamento (ACCREDIA o altro organismo riconosciuto dall’IAF).</w:t>
      </w:r>
    </w:p>
  </w:footnote>
  <w:footnote w:id="20">
    <w:p w14:paraId="098CC398" w14:textId="77777777" w:rsidR="009A5394" w:rsidRPr="005B36C1" w:rsidRDefault="009A5394" w:rsidP="009A5394">
      <w:pPr>
        <w:pStyle w:val="Testonotaapidipagina"/>
        <w:rPr>
          <w:sz w:val="16"/>
          <w:szCs w:val="16"/>
        </w:rPr>
      </w:pPr>
      <w:r w:rsidRPr="005B36C1">
        <w:rPr>
          <w:rStyle w:val="Rimandonotaapidipagina"/>
          <w:sz w:val="16"/>
          <w:szCs w:val="16"/>
        </w:rPr>
        <w:footnoteRef/>
      </w:r>
      <w:r w:rsidRPr="005B36C1">
        <w:rPr>
          <w:sz w:val="16"/>
          <w:szCs w:val="16"/>
        </w:rPr>
        <w:t xml:space="preserve"> Società accreditata che ha rilasciato la certificazione di qualità.</w:t>
      </w:r>
    </w:p>
  </w:footnote>
  <w:footnote w:id="21">
    <w:p w14:paraId="78384FD1" w14:textId="77777777" w:rsidR="009A5394" w:rsidRPr="005B36C1" w:rsidRDefault="009A5394" w:rsidP="009A5394">
      <w:pPr>
        <w:pStyle w:val="Testonotaapidipagina"/>
        <w:rPr>
          <w:sz w:val="16"/>
          <w:szCs w:val="16"/>
        </w:rPr>
      </w:pPr>
      <w:r w:rsidRPr="005B36C1">
        <w:rPr>
          <w:rStyle w:val="Rimandonotaapidipagina"/>
          <w:sz w:val="16"/>
          <w:szCs w:val="16"/>
        </w:rPr>
        <w:footnoteRef/>
      </w:r>
      <w:r w:rsidRPr="005B36C1">
        <w:rPr>
          <w:sz w:val="16"/>
          <w:szCs w:val="16"/>
        </w:rPr>
        <w:t xml:space="preserve"> Organismo di accreditamento (ACCREDIA o altro organismo riconosciuto dall’IAF).</w:t>
      </w:r>
    </w:p>
  </w:footnote>
  <w:footnote w:id="22">
    <w:p w14:paraId="235B0E92" w14:textId="77777777" w:rsidR="009A5394" w:rsidRDefault="009A5394" w:rsidP="009A5394">
      <w:pPr>
        <w:pStyle w:val="Testonotaapidipagina"/>
        <w:jc w:val="both"/>
        <w:rPr>
          <w:rFonts w:ascii="Calibri" w:hAnsi="Calibri" w:cs="Calibri"/>
          <w:sz w:val="16"/>
          <w:szCs w:val="16"/>
        </w:rPr>
      </w:pPr>
      <w:r w:rsidRPr="00715E77">
        <w:rPr>
          <w:rStyle w:val="Rimandonotaapidipagina"/>
          <w:sz w:val="16"/>
          <w:szCs w:val="16"/>
        </w:rPr>
        <w:footnoteRef/>
      </w:r>
      <w:r w:rsidRPr="00715E77">
        <w:rPr>
          <w:sz w:val="16"/>
          <w:szCs w:val="16"/>
        </w:rPr>
        <w:t xml:space="preserve"> </w:t>
      </w:r>
      <w:r>
        <w:rPr>
          <w:rFonts w:ascii="Calibri" w:hAnsi="Calibri" w:cs="Calibri"/>
          <w:b/>
          <w:sz w:val="16"/>
          <w:szCs w:val="16"/>
        </w:rPr>
        <w:t>Cancellare l’intero punto se non si tratta di raggruppamenti temporanei o di consorzi ordinari (questa dichiarazione NON deve essere fatta dai consorzi fra società cooperative, consorzi tra imprese artigiane o consorzi stabili).</w:t>
      </w:r>
    </w:p>
  </w:footnote>
  <w:footnote w:id="23">
    <w:p w14:paraId="774AC470" w14:textId="77777777" w:rsidR="009A5394" w:rsidRDefault="009A5394" w:rsidP="009A5394">
      <w:pPr>
        <w:pStyle w:val="Testonotaapidipagina"/>
        <w:jc w:val="both"/>
        <w:rPr>
          <w:rFonts w:ascii="Calibri" w:hAnsi="Calibri" w:cs="Calibri"/>
          <w:sz w:val="16"/>
          <w:szCs w:val="16"/>
        </w:rPr>
      </w:pPr>
      <w:r>
        <w:rPr>
          <w:rStyle w:val="Rimandonotaapidipagina"/>
          <w:rFonts w:ascii="Calibri" w:hAnsi="Calibri" w:cs="Calibri"/>
          <w:sz w:val="16"/>
          <w:szCs w:val="16"/>
        </w:rPr>
        <w:footnoteRef/>
      </w:r>
      <w:r>
        <w:rPr>
          <w:rFonts w:ascii="Calibri" w:hAnsi="Calibri" w:cs="Calibri"/>
          <w:sz w:val="16"/>
          <w:szCs w:val="16"/>
        </w:rPr>
        <w:t xml:space="preserve"> Sopprimere le forme giuridiche non pertinenti al caso.</w:t>
      </w:r>
    </w:p>
  </w:footnote>
  <w:footnote w:id="24">
    <w:p w14:paraId="0A5EEEE2" w14:textId="77777777" w:rsidR="009A5394" w:rsidRDefault="009A5394" w:rsidP="009A5394">
      <w:pPr>
        <w:pStyle w:val="Testonotaapidipagina"/>
        <w:jc w:val="both"/>
        <w:rPr>
          <w:rFonts w:ascii="Calibri" w:hAnsi="Calibri" w:cs="Calibri"/>
          <w:sz w:val="16"/>
          <w:szCs w:val="16"/>
        </w:rPr>
      </w:pPr>
      <w:r>
        <w:rPr>
          <w:rStyle w:val="Rimandonotaapidipagina"/>
          <w:rFonts w:ascii="Calibri" w:hAnsi="Calibri" w:cs="Calibri"/>
          <w:sz w:val="16"/>
          <w:szCs w:val="16"/>
        </w:rPr>
        <w:footnoteRef/>
      </w:r>
      <w:r>
        <w:rPr>
          <w:rFonts w:ascii="Calibri" w:hAnsi="Calibri" w:cs="Calibri"/>
          <w:sz w:val="16"/>
          <w:szCs w:val="16"/>
        </w:rPr>
        <w:t xml:space="preserve"> Scegliere una sola opzione tra le due disponibili: la prima opzione se si tratta di impresa capogruppo mandataria, la seconda opzione se si tratta di impresa mandante.</w:t>
      </w:r>
    </w:p>
  </w:footnote>
  <w:footnote w:id="25">
    <w:p w14:paraId="76FF00AE" w14:textId="77777777" w:rsidR="009A5394" w:rsidRDefault="009A5394" w:rsidP="009A5394">
      <w:pPr>
        <w:pStyle w:val="Testonotaapidipagina"/>
        <w:jc w:val="both"/>
        <w:rPr>
          <w:rFonts w:ascii="Calibri" w:hAnsi="Calibri" w:cs="Calibri"/>
          <w:sz w:val="16"/>
          <w:szCs w:val="16"/>
        </w:rPr>
      </w:pPr>
      <w:r>
        <w:rPr>
          <w:rStyle w:val="Rimandonotaapidipagina"/>
          <w:rFonts w:ascii="Calibri" w:hAnsi="Calibri" w:cs="Calibri"/>
          <w:sz w:val="16"/>
          <w:szCs w:val="16"/>
        </w:rPr>
        <w:footnoteRef/>
      </w:r>
      <w:r>
        <w:rPr>
          <w:rFonts w:ascii="Calibri" w:hAnsi="Calibri" w:cs="Calibri"/>
          <w:sz w:val="16"/>
          <w:szCs w:val="16"/>
        </w:rPr>
        <w:t xml:space="preserve"> Se si tratta dell’unica mandante del raggruppamento, sopprimere le parole «e delle altre imprese mandanti».</w:t>
      </w:r>
    </w:p>
  </w:footnote>
  <w:footnote w:id="26">
    <w:p w14:paraId="2FCA1656" w14:textId="77777777" w:rsidR="009A5394" w:rsidRDefault="009A5394" w:rsidP="009A5394">
      <w:pPr>
        <w:pStyle w:val="Testonotaapidipagina"/>
        <w:jc w:val="both"/>
        <w:rPr>
          <w:rFonts w:ascii="Calibri" w:hAnsi="Calibri" w:cs="Calibri"/>
          <w:sz w:val="16"/>
          <w:szCs w:val="16"/>
        </w:rPr>
      </w:pPr>
      <w:r>
        <w:rPr>
          <w:rStyle w:val="Rimandonotaapidipagina"/>
          <w:rFonts w:ascii="Calibri" w:hAnsi="Calibri" w:cs="Calibri"/>
          <w:sz w:val="16"/>
          <w:szCs w:val="16"/>
        </w:rPr>
        <w:footnoteRef/>
      </w:r>
      <w:r>
        <w:rPr>
          <w:rFonts w:ascii="Calibri" w:hAnsi="Calibri" w:cs="Calibri"/>
          <w:sz w:val="16"/>
          <w:szCs w:val="16"/>
        </w:rPr>
        <w:t xml:space="preserve"> Cancellare la dizione che non interessa.</w:t>
      </w:r>
    </w:p>
  </w:footnote>
  <w:footnote w:id="27">
    <w:p w14:paraId="76C7B648" w14:textId="77777777" w:rsidR="009A5394" w:rsidRDefault="009A5394" w:rsidP="009A5394">
      <w:pPr>
        <w:pStyle w:val="Testonotaapidipagina"/>
        <w:jc w:val="both"/>
        <w:rPr>
          <w:rFonts w:ascii="Calibri" w:hAnsi="Calibri" w:cs="Calibri"/>
          <w:sz w:val="16"/>
          <w:szCs w:val="16"/>
        </w:rPr>
      </w:pPr>
      <w:r>
        <w:rPr>
          <w:rStyle w:val="Rimandonotaapidipagina"/>
          <w:rFonts w:ascii="Calibri" w:hAnsi="Calibri" w:cs="Calibri"/>
          <w:sz w:val="16"/>
          <w:szCs w:val="16"/>
        </w:rPr>
        <w:footnoteRef/>
      </w:r>
      <w:r>
        <w:rPr>
          <w:rFonts w:ascii="Calibri" w:hAnsi="Calibri" w:cs="Calibri"/>
          <w:sz w:val="16"/>
          <w:szCs w:val="16"/>
        </w:rPr>
        <w:t xml:space="preserve"> La “quota” dei lavori da indicare è la percentuale della singola categoria assunta dall’impresa che sottoscrive la dichiarazione e non la percentuale di incidenza sull’importo totale dei lavori.</w:t>
      </w:r>
    </w:p>
  </w:footnote>
  <w:footnote w:id="28">
    <w:p w14:paraId="66A8EE93" w14:textId="77777777" w:rsidR="009A5394" w:rsidRPr="00DF12BA" w:rsidRDefault="009A5394" w:rsidP="009A5394">
      <w:pPr>
        <w:pStyle w:val="Testonotaapidipagina"/>
        <w:jc w:val="both"/>
        <w:rPr>
          <w:sz w:val="16"/>
          <w:szCs w:val="16"/>
        </w:rPr>
      </w:pPr>
      <w:r w:rsidRPr="00DF12BA">
        <w:rPr>
          <w:rStyle w:val="Rimandonotaapidipagina"/>
          <w:sz w:val="16"/>
          <w:szCs w:val="16"/>
        </w:rPr>
        <w:footnoteRef/>
      </w:r>
      <w:r w:rsidRPr="00DF12BA">
        <w:rPr>
          <w:sz w:val="16"/>
          <w:szCs w:val="16"/>
        </w:rPr>
        <w:t xml:space="preserve"> Cancellare la dizione che non interessa</w:t>
      </w:r>
      <w:r>
        <w:rPr>
          <w:sz w:val="16"/>
          <w:szCs w:val="16"/>
        </w:rPr>
        <w:t>.</w:t>
      </w:r>
    </w:p>
  </w:footnote>
  <w:footnote w:id="29">
    <w:p w14:paraId="79D57882" w14:textId="77777777" w:rsidR="009A5394" w:rsidRPr="00DF12BA" w:rsidRDefault="009A5394" w:rsidP="009A5394">
      <w:pPr>
        <w:pStyle w:val="Testonotaapidipagina"/>
        <w:jc w:val="both"/>
        <w:rPr>
          <w:sz w:val="16"/>
          <w:szCs w:val="16"/>
        </w:rPr>
      </w:pPr>
      <w:r w:rsidRPr="00DF12BA">
        <w:rPr>
          <w:rStyle w:val="Rimandonotaapidipagina"/>
          <w:sz w:val="16"/>
          <w:szCs w:val="16"/>
        </w:rPr>
        <w:footnoteRef/>
      </w:r>
      <w:r w:rsidRPr="00DF12BA">
        <w:rPr>
          <w:sz w:val="16"/>
          <w:szCs w:val="16"/>
        </w:rPr>
        <w:t xml:space="preserve"> La “quota” di partecipazione è la percentuale dell’incidenza di tutti i lavori assunti dall’impresa che sottoscrive la dichiarazione rispetto al totale in appalto.</w:t>
      </w:r>
    </w:p>
  </w:footnote>
  <w:footnote w:id="30">
    <w:p w14:paraId="0D7CFDC7" w14:textId="77777777" w:rsidR="009A5394" w:rsidRPr="00DF12BA" w:rsidRDefault="009A5394" w:rsidP="009A5394">
      <w:pPr>
        <w:pStyle w:val="Testonotaapidipagina"/>
        <w:rPr>
          <w:sz w:val="16"/>
          <w:szCs w:val="16"/>
        </w:rPr>
      </w:pPr>
      <w:r w:rsidRPr="00DF12BA">
        <w:rPr>
          <w:rStyle w:val="Rimandonotaapidipagina"/>
          <w:sz w:val="16"/>
          <w:szCs w:val="16"/>
        </w:rPr>
        <w:footnoteRef/>
      </w:r>
      <w:r w:rsidRPr="00DF12BA">
        <w:rPr>
          <w:sz w:val="16"/>
          <w:szCs w:val="16"/>
        </w:rPr>
        <w:t xml:space="preserve"> Cancellare l’intero punto se non si tratta di consorzi fra società cooperative o tra imprese artigiane o di consorzi stabili.</w:t>
      </w:r>
    </w:p>
  </w:footnote>
  <w:footnote w:id="31">
    <w:p w14:paraId="0F207A29" w14:textId="77777777" w:rsidR="009A5394" w:rsidRPr="00DF12BA" w:rsidRDefault="009A5394" w:rsidP="009A5394">
      <w:pPr>
        <w:pStyle w:val="Testonotaapidipagina"/>
        <w:rPr>
          <w:sz w:val="16"/>
          <w:szCs w:val="16"/>
        </w:rPr>
      </w:pPr>
      <w:r w:rsidRPr="00DF12BA">
        <w:rPr>
          <w:rStyle w:val="Rimandonotaapidipagina"/>
          <w:sz w:val="16"/>
          <w:szCs w:val="16"/>
        </w:rPr>
        <w:footnoteRef/>
      </w:r>
      <w:r w:rsidRPr="00DF12BA">
        <w:rPr>
          <w:sz w:val="16"/>
          <w:szCs w:val="16"/>
        </w:rPr>
        <w:t xml:space="preserve"> Scegliere una sola delle due opzioni che seguono.</w:t>
      </w:r>
    </w:p>
  </w:footnote>
  <w:footnote w:id="32">
    <w:p w14:paraId="6BFB3994" w14:textId="77777777" w:rsidR="009A5394" w:rsidRPr="00D26940" w:rsidRDefault="009A5394" w:rsidP="009A5394">
      <w:pPr>
        <w:pStyle w:val="Testonotaapidipagina"/>
        <w:jc w:val="both"/>
        <w:rPr>
          <w:sz w:val="16"/>
          <w:szCs w:val="16"/>
        </w:rPr>
      </w:pPr>
      <w:r w:rsidRPr="00D26940">
        <w:rPr>
          <w:rStyle w:val="Rimandonotaapidipagina"/>
          <w:sz w:val="16"/>
          <w:szCs w:val="16"/>
        </w:rPr>
        <w:footnoteRef/>
      </w:r>
      <w:r>
        <w:rPr>
          <w:sz w:val="16"/>
          <w:szCs w:val="16"/>
        </w:rPr>
        <w:t xml:space="preserve">L’articolo 67 comma </w:t>
      </w:r>
      <w:r w:rsidRPr="007163C1">
        <w:rPr>
          <w:sz w:val="16"/>
          <w:szCs w:val="16"/>
        </w:rPr>
        <w:t>4</w:t>
      </w:r>
      <w:r>
        <w:rPr>
          <w:sz w:val="16"/>
          <w:szCs w:val="16"/>
        </w:rPr>
        <w:t xml:space="preserve"> prevede:</w:t>
      </w:r>
      <w:r w:rsidRPr="007163C1">
        <w:rPr>
          <w:sz w:val="16"/>
          <w:szCs w:val="16"/>
        </w:rPr>
        <w:t xml:space="preserve"> I consorzi stabili di cui agli articoli 65, comma 2, lettera d), e 66, comma 1, lettera g), eseguono le prestazioni o con la propria struttura o tramite i consorziati indicati in sede di gara senza che ciò costituisca subappalto, ferma la responsabilità solidale nei confronti della stazione appaltante. L'affidamento delle prestazioni da parte dei soggetti di cui all'articolo 65, comma 2, lettere b) e c), ai propri consorziati non costituisce subappalto. I consorzi, di cui agli articoli 65, comma 2, lettere c) e d) e 66, comma 1, lettera g), indicano in sede di offerta per quali consorziati il consorzio concorre. Qualora il consorziato designato sia, a sua volta, un consorzio di cui all'articolo 65, comma 2, lettera c), è tenuto anch'esso a indicare, in sede di offerta, i consorziati per i quali concorre. La partecipazione alla gara in qualsiasi altra forma da parte del consorziato designato dal consorzio offerente determina l’esclusione del medesimo se sono integrati i presupposti di cui all’articolo 95, comma 1, lettera d), sempre che l’operatore economico non dimostri che la circostanza non ha influito sulla gara, né è idonea a incidere sulla capacità di rispettare gli obblighi contrattuali, fatta salva la facoltà di cui all’articolo 97.</w:t>
      </w:r>
    </w:p>
  </w:footnote>
  <w:footnote w:id="33">
    <w:p w14:paraId="1FDCD5EF" w14:textId="77777777" w:rsidR="009A5394" w:rsidRPr="007844FF" w:rsidRDefault="009A5394" w:rsidP="009A5394">
      <w:pPr>
        <w:pStyle w:val="Testonotaapidipagina"/>
        <w:jc w:val="both"/>
        <w:rPr>
          <w:sz w:val="16"/>
          <w:szCs w:val="16"/>
        </w:rPr>
      </w:pPr>
      <w:r w:rsidRPr="007844FF">
        <w:rPr>
          <w:rStyle w:val="Rimandonotaapidipagina"/>
          <w:sz w:val="16"/>
          <w:szCs w:val="16"/>
        </w:rPr>
        <w:footnoteRef/>
      </w:r>
      <w:r w:rsidRPr="007844FF">
        <w:rPr>
          <w:sz w:val="16"/>
          <w:szCs w:val="16"/>
        </w:rPr>
        <w:t xml:space="preserve"> In caso di raggruppamento temporaneo o di consorzio ordinario la presente dichiarazione può essere presentata anche dalla sola mandataria capogruppo</w:t>
      </w:r>
    </w:p>
  </w:footnote>
  <w:footnote w:id="34">
    <w:p w14:paraId="7607EC57" w14:textId="77777777" w:rsidR="009A5394" w:rsidRDefault="009A5394" w:rsidP="009A5394">
      <w:pPr>
        <w:pStyle w:val="Testonotaapidipagina"/>
        <w:jc w:val="both"/>
        <w:rPr>
          <w:rFonts w:ascii="Calibri" w:hAnsi="Calibri" w:cs="Calibri"/>
          <w:sz w:val="16"/>
          <w:szCs w:val="16"/>
        </w:rPr>
      </w:pPr>
      <w:r>
        <w:rPr>
          <w:rStyle w:val="Rimandonotaapidipagina"/>
          <w:rFonts w:ascii="Calibri" w:hAnsi="Calibri" w:cs="Calibri"/>
          <w:sz w:val="16"/>
          <w:szCs w:val="16"/>
        </w:rPr>
        <w:footnoteRef/>
      </w:r>
      <w:r>
        <w:rPr>
          <w:rFonts w:ascii="Calibri" w:hAnsi="Calibri" w:cs="Calibri"/>
          <w:sz w:val="16"/>
          <w:szCs w:val="16"/>
        </w:rPr>
        <w:t xml:space="preserve"> La presente dichiarazione, resa ai sensi dell’articolo 47 del d.P.R. n. 445 del 2000, deve essere firmata digitalmente. </w:t>
      </w:r>
    </w:p>
    <w:p w14:paraId="1FF5512B" w14:textId="77777777" w:rsidR="009A5394" w:rsidRPr="00440A7A" w:rsidRDefault="009A5394" w:rsidP="009A5394">
      <w:pPr>
        <w:pStyle w:val="Testonotaapidipagina"/>
        <w:jc w:val="both"/>
        <w:rPr>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E52B7" w14:textId="1022FD4B" w:rsidR="00EB6D41" w:rsidRDefault="00EB6D41" w:rsidP="00790F24">
    <w:pPr>
      <w:pStyle w:val="Intestazione"/>
      <w:jc w:val="right"/>
    </w:pPr>
    <w:r w:rsidRPr="00EB6D41">
      <w:rPr>
        <w:rFonts w:asciiTheme="minorHAnsi" w:hAnsiTheme="minorHAnsi" w:cstheme="minorHAnsi"/>
      </w:rPr>
      <w:t xml:space="preserve">Allegato– </w:t>
    </w:r>
    <w:r w:rsidR="009B2706">
      <w:rPr>
        <w:rFonts w:asciiTheme="minorHAnsi" w:hAnsiTheme="minorHAnsi" w:cstheme="minorHAnsi"/>
      </w:rPr>
      <w:t>Dichiarazioni integrative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2"/>
      <w:numFmt w:val="bullet"/>
      <w:lvlText w:val="-"/>
      <w:lvlJc w:val="left"/>
      <w:pPr>
        <w:tabs>
          <w:tab w:val="num" w:pos="740"/>
        </w:tabs>
        <w:ind w:left="740" w:hanging="380"/>
      </w:pPr>
      <w:rPr>
        <w:rFonts w:ascii="Arial" w:hAnsi="Arial" w:cs="Arial" w:hint="default"/>
        <w:color w:val="222222"/>
        <w:sz w:val="20"/>
        <w:szCs w:val="20"/>
      </w:rPr>
    </w:lvl>
  </w:abstractNum>
  <w:abstractNum w:abstractNumId="1" w15:restartNumberingAfterBreak="0">
    <w:nsid w:val="00000004"/>
    <w:multiLevelType w:val="singleLevel"/>
    <w:tmpl w:val="00000004"/>
    <w:name w:val="WW8Num4"/>
    <w:lvl w:ilvl="0">
      <w:start w:val="1"/>
      <w:numFmt w:val="bullet"/>
      <w:lvlText w:val=""/>
      <w:lvlJc w:val="left"/>
      <w:pPr>
        <w:tabs>
          <w:tab w:val="num" w:pos="786"/>
        </w:tabs>
        <w:ind w:left="786" w:hanging="360"/>
      </w:pPr>
      <w:rPr>
        <w:rFonts w:ascii="Wingdings" w:hAnsi="Wingdings" w:cs="Symbol" w:hint="default"/>
        <w:sz w:val="24"/>
      </w:rPr>
    </w:lvl>
  </w:abstractNum>
  <w:abstractNum w:abstractNumId="2" w15:restartNumberingAfterBreak="0">
    <w:nsid w:val="0000000C"/>
    <w:multiLevelType w:val="multilevel"/>
    <w:tmpl w:val="0000000C"/>
    <w:name w:val="WW8Num13"/>
    <w:lvl w:ilvl="0">
      <w:start w:val="1"/>
      <w:numFmt w:val="bullet"/>
      <w:lvlText w:val=""/>
      <w:lvlJc w:val="left"/>
      <w:pPr>
        <w:tabs>
          <w:tab w:val="num" w:pos="720"/>
        </w:tabs>
        <w:ind w:left="720" w:hanging="360"/>
      </w:pPr>
      <w:rPr>
        <w:rFonts w:ascii="Symbol" w:hAnsi="Symbol" w:cs="OpenSymbol"/>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1A015FF5"/>
    <w:multiLevelType w:val="hybridMultilevel"/>
    <w:tmpl w:val="221C100C"/>
    <w:lvl w:ilvl="0" w:tplc="D44E55D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E49484C"/>
    <w:multiLevelType w:val="hybridMultilevel"/>
    <w:tmpl w:val="9852FC1E"/>
    <w:lvl w:ilvl="0" w:tplc="B2947A6E">
      <w:numFmt w:val="bullet"/>
      <w:lvlText w:val="-"/>
      <w:lvlJc w:val="left"/>
      <w:pPr>
        <w:ind w:left="544" w:hanging="360"/>
      </w:pPr>
      <w:rPr>
        <w:rFonts w:ascii="Times New Roman" w:eastAsia="Times New Roman" w:hAnsi="Times New Roman" w:cs="Times New Roman" w:hint="default"/>
        <w:w w:val="99"/>
        <w:sz w:val="24"/>
        <w:szCs w:val="24"/>
        <w:lang w:val="it-IT" w:eastAsia="en-US" w:bidi="ar-SA"/>
      </w:rPr>
    </w:lvl>
    <w:lvl w:ilvl="1" w:tplc="FFFFFFFF">
      <w:numFmt w:val="bullet"/>
      <w:lvlText w:val="•"/>
      <w:lvlJc w:val="left"/>
      <w:pPr>
        <w:ind w:left="1366" w:hanging="212"/>
      </w:pPr>
      <w:rPr>
        <w:rFonts w:hint="default"/>
      </w:rPr>
    </w:lvl>
    <w:lvl w:ilvl="2" w:tplc="FFFFFFFF">
      <w:numFmt w:val="bullet"/>
      <w:lvlText w:val="•"/>
      <w:lvlJc w:val="left"/>
      <w:pPr>
        <w:ind w:left="2332" w:hanging="212"/>
      </w:pPr>
      <w:rPr>
        <w:rFonts w:hint="default"/>
      </w:rPr>
    </w:lvl>
    <w:lvl w:ilvl="3" w:tplc="FFFFFFFF">
      <w:numFmt w:val="bullet"/>
      <w:lvlText w:val="•"/>
      <w:lvlJc w:val="left"/>
      <w:pPr>
        <w:ind w:left="3298" w:hanging="212"/>
      </w:pPr>
      <w:rPr>
        <w:rFonts w:hint="default"/>
      </w:rPr>
    </w:lvl>
    <w:lvl w:ilvl="4" w:tplc="FFFFFFFF">
      <w:numFmt w:val="bullet"/>
      <w:lvlText w:val="•"/>
      <w:lvlJc w:val="left"/>
      <w:pPr>
        <w:ind w:left="4264" w:hanging="212"/>
      </w:pPr>
      <w:rPr>
        <w:rFonts w:hint="default"/>
      </w:rPr>
    </w:lvl>
    <w:lvl w:ilvl="5" w:tplc="FFFFFFFF">
      <w:numFmt w:val="bullet"/>
      <w:lvlText w:val="•"/>
      <w:lvlJc w:val="left"/>
      <w:pPr>
        <w:ind w:left="5230" w:hanging="212"/>
      </w:pPr>
      <w:rPr>
        <w:rFonts w:hint="default"/>
      </w:rPr>
    </w:lvl>
    <w:lvl w:ilvl="6" w:tplc="FFFFFFFF">
      <w:numFmt w:val="bullet"/>
      <w:lvlText w:val="•"/>
      <w:lvlJc w:val="left"/>
      <w:pPr>
        <w:ind w:left="6196" w:hanging="212"/>
      </w:pPr>
      <w:rPr>
        <w:rFonts w:hint="default"/>
      </w:rPr>
    </w:lvl>
    <w:lvl w:ilvl="7" w:tplc="FFFFFFFF">
      <w:numFmt w:val="bullet"/>
      <w:lvlText w:val="•"/>
      <w:lvlJc w:val="left"/>
      <w:pPr>
        <w:ind w:left="7162" w:hanging="212"/>
      </w:pPr>
      <w:rPr>
        <w:rFonts w:hint="default"/>
      </w:rPr>
    </w:lvl>
    <w:lvl w:ilvl="8" w:tplc="FFFFFFFF">
      <w:numFmt w:val="bullet"/>
      <w:lvlText w:val="•"/>
      <w:lvlJc w:val="left"/>
      <w:pPr>
        <w:ind w:left="8128" w:hanging="212"/>
      </w:pPr>
      <w:rPr>
        <w:rFonts w:hint="default"/>
      </w:rPr>
    </w:lvl>
  </w:abstractNum>
  <w:abstractNum w:abstractNumId="5" w15:restartNumberingAfterBreak="0">
    <w:nsid w:val="47E56E33"/>
    <w:multiLevelType w:val="hybridMultilevel"/>
    <w:tmpl w:val="8CA6536A"/>
    <w:lvl w:ilvl="0" w:tplc="041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52612C81"/>
    <w:multiLevelType w:val="hybridMultilevel"/>
    <w:tmpl w:val="F36860F8"/>
    <w:lvl w:ilvl="0" w:tplc="EC284B6A">
      <w:start w:val="1"/>
      <w:numFmt w:val="decimal"/>
      <w:lvlText w:val="%1."/>
      <w:lvlJc w:val="left"/>
      <w:pPr>
        <w:ind w:left="318" w:hanging="375"/>
      </w:pPr>
      <w:rPr>
        <w:rFonts w:hint="default"/>
        <w:b/>
      </w:rPr>
    </w:lvl>
    <w:lvl w:ilvl="1" w:tplc="04100019" w:tentative="1">
      <w:start w:val="1"/>
      <w:numFmt w:val="lowerLetter"/>
      <w:lvlText w:val="%2."/>
      <w:lvlJc w:val="left"/>
      <w:pPr>
        <w:ind w:left="1023" w:hanging="360"/>
      </w:pPr>
    </w:lvl>
    <w:lvl w:ilvl="2" w:tplc="0410001B" w:tentative="1">
      <w:start w:val="1"/>
      <w:numFmt w:val="lowerRoman"/>
      <w:lvlText w:val="%3."/>
      <w:lvlJc w:val="right"/>
      <w:pPr>
        <w:ind w:left="1743" w:hanging="180"/>
      </w:pPr>
    </w:lvl>
    <w:lvl w:ilvl="3" w:tplc="0410000F" w:tentative="1">
      <w:start w:val="1"/>
      <w:numFmt w:val="decimal"/>
      <w:lvlText w:val="%4."/>
      <w:lvlJc w:val="left"/>
      <w:pPr>
        <w:ind w:left="2463" w:hanging="360"/>
      </w:pPr>
    </w:lvl>
    <w:lvl w:ilvl="4" w:tplc="04100019" w:tentative="1">
      <w:start w:val="1"/>
      <w:numFmt w:val="lowerLetter"/>
      <w:lvlText w:val="%5."/>
      <w:lvlJc w:val="left"/>
      <w:pPr>
        <w:ind w:left="3183" w:hanging="360"/>
      </w:pPr>
    </w:lvl>
    <w:lvl w:ilvl="5" w:tplc="0410001B" w:tentative="1">
      <w:start w:val="1"/>
      <w:numFmt w:val="lowerRoman"/>
      <w:lvlText w:val="%6."/>
      <w:lvlJc w:val="right"/>
      <w:pPr>
        <w:ind w:left="3903" w:hanging="180"/>
      </w:pPr>
    </w:lvl>
    <w:lvl w:ilvl="6" w:tplc="0410000F" w:tentative="1">
      <w:start w:val="1"/>
      <w:numFmt w:val="decimal"/>
      <w:lvlText w:val="%7."/>
      <w:lvlJc w:val="left"/>
      <w:pPr>
        <w:ind w:left="4623" w:hanging="360"/>
      </w:pPr>
    </w:lvl>
    <w:lvl w:ilvl="7" w:tplc="04100019" w:tentative="1">
      <w:start w:val="1"/>
      <w:numFmt w:val="lowerLetter"/>
      <w:lvlText w:val="%8."/>
      <w:lvlJc w:val="left"/>
      <w:pPr>
        <w:ind w:left="5343" w:hanging="360"/>
      </w:pPr>
    </w:lvl>
    <w:lvl w:ilvl="8" w:tplc="0410001B" w:tentative="1">
      <w:start w:val="1"/>
      <w:numFmt w:val="lowerRoman"/>
      <w:lvlText w:val="%9."/>
      <w:lvlJc w:val="right"/>
      <w:pPr>
        <w:ind w:left="6063" w:hanging="180"/>
      </w:pPr>
    </w:lvl>
  </w:abstractNum>
  <w:abstractNum w:abstractNumId="7" w15:restartNumberingAfterBreak="0">
    <w:nsid w:val="610301B0"/>
    <w:multiLevelType w:val="hybridMultilevel"/>
    <w:tmpl w:val="8CDA2C48"/>
    <w:lvl w:ilvl="0" w:tplc="B3C2ACAA">
      <w:start w:val="1"/>
      <w:numFmt w:val="lowerLetter"/>
      <w:lvlText w:val="%1)"/>
      <w:lvlJc w:val="left"/>
      <w:pPr>
        <w:ind w:left="417" w:hanging="360"/>
      </w:pPr>
      <w:rPr>
        <w:rFonts w:hint="default"/>
      </w:rPr>
    </w:lvl>
    <w:lvl w:ilvl="1" w:tplc="04100019" w:tentative="1">
      <w:start w:val="1"/>
      <w:numFmt w:val="lowerLetter"/>
      <w:lvlText w:val="%2."/>
      <w:lvlJc w:val="left"/>
      <w:pPr>
        <w:ind w:left="1137" w:hanging="360"/>
      </w:pPr>
    </w:lvl>
    <w:lvl w:ilvl="2" w:tplc="0410001B" w:tentative="1">
      <w:start w:val="1"/>
      <w:numFmt w:val="lowerRoman"/>
      <w:lvlText w:val="%3."/>
      <w:lvlJc w:val="right"/>
      <w:pPr>
        <w:ind w:left="1857" w:hanging="180"/>
      </w:pPr>
    </w:lvl>
    <w:lvl w:ilvl="3" w:tplc="0410000F" w:tentative="1">
      <w:start w:val="1"/>
      <w:numFmt w:val="decimal"/>
      <w:lvlText w:val="%4."/>
      <w:lvlJc w:val="left"/>
      <w:pPr>
        <w:ind w:left="2577" w:hanging="360"/>
      </w:pPr>
    </w:lvl>
    <w:lvl w:ilvl="4" w:tplc="04100019" w:tentative="1">
      <w:start w:val="1"/>
      <w:numFmt w:val="lowerLetter"/>
      <w:lvlText w:val="%5."/>
      <w:lvlJc w:val="left"/>
      <w:pPr>
        <w:ind w:left="3297" w:hanging="360"/>
      </w:pPr>
    </w:lvl>
    <w:lvl w:ilvl="5" w:tplc="0410001B" w:tentative="1">
      <w:start w:val="1"/>
      <w:numFmt w:val="lowerRoman"/>
      <w:lvlText w:val="%6."/>
      <w:lvlJc w:val="right"/>
      <w:pPr>
        <w:ind w:left="4017" w:hanging="180"/>
      </w:pPr>
    </w:lvl>
    <w:lvl w:ilvl="6" w:tplc="0410000F" w:tentative="1">
      <w:start w:val="1"/>
      <w:numFmt w:val="decimal"/>
      <w:lvlText w:val="%7."/>
      <w:lvlJc w:val="left"/>
      <w:pPr>
        <w:ind w:left="4737" w:hanging="360"/>
      </w:pPr>
    </w:lvl>
    <w:lvl w:ilvl="7" w:tplc="04100019" w:tentative="1">
      <w:start w:val="1"/>
      <w:numFmt w:val="lowerLetter"/>
      <w:lvlText w:val="%8."/>
      <w:lvlJc w:val="left"/>
      <w:pPr>
        <w:ind w:left="5457" w:hanging="360"/>
      </w:pPr>
    </w:lvl>
    <w:lvl w:ilvl="8" w:tplc="0410001B" w:tentative="1">
      <w:start w:val="1"/>
      <w:numFmt w:val="lowerRoman"/>
      <w:lvlText w:val="%9."/>
      <w:lvlJc w:val="right"/>
      <w:pPr>
        <w:ind w:left="6177" w:hanging="180"/>
      </w:pPr>
    </w:lvl>
  </w:abstractNum>
  <w:abstractNum w:abstractNumId="8" w15:restartNumberingAfterBreak="0">
    <w:nsid w:val="62884A1C"/>
    <w:multiLevelType w:val="hybridMultilevel"/>
    <w:tmpl w:val="0436FCF2"/>
    <w:lvl w:ilvl="0" w:tplc="DA9E769E">
      <w:start w:val="1"/>
      <w:numFmt w:val="low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9" w15:restartNumberingAfterBreak="0">
    <w:nsid w:val="63F45D33"/>
    <w:multiLevelType w:val="hybridMultilevel"/>
    <w:tmpl w:val="0D8292D2"/>
    <w:lvl w:ilvl="0" w:tplc="3D462B22">
      <w:start w:val="8"/>
      <w:numFmt w:val="decimal"/>
      <w:lvlText w:val="%1."/>
      <w:lvlJc w:val="left"/>
      <w:pPr>
        <w:ind w:left="303" w:hanging="360"/>
      </w:pPr>
      <w:rPr>
        <w:rFonts w:hint="default"/>
        <w:b/>
      </w:rPr>
    </w:lvl>
    <w:lvl w:ilvl="1" w:tplc="04100019" w:tentative="1">
      <w:start w:val="1"/>
      <w:numFmt w:val="lowerLetter"/>
      <w:lvlText w:val="%2."/>
      <w:lvlJc w:val="left"/>
      <w:pPr>
        <w:ind w:left="1023" w:hanging="360"/>
      </w:pPr>
    </w:lvl>
    <w:lvl w:ilvl="2" w:tplc="0410001B" w:tentative="1">
      <w:start w:val="1"/>
      <w:numFmt w:val="lowerRoman"/>
      <w:lvlText w:val="%3."/>
      <w:lvlJc w:val="right"/>
      <w:pPr>
        <w:ind w:left="1743" w:hanging="180"/>
      </w:pPr>
    </w:lvl>
    <w:lvl w:ilvl="3" w:tplc="0410000F" w:tentative="1">
      <w:start w:val="1"/>
      <w:numFmt w:val="decimal"/>
      <w:lvlText w:val="%4."/>
      <w:lvlJc w:val="left"/>
      <w:pPr>
        <w:ind w:left="2463" w:hanging="360"/>
      </w:pPr>
    </w:lvl>
    <w:lvl w:ilvl="4" w:tplc="04100019" w:tentative="1">
      <w:start w:val="1"/>
      <w:numFmt w:val="lowerLetter"/>
      <w:lvlText w:val="%5."/>
      <w:lvlJc w:val="left"/>
      <w:pPr>
        <w:ind w:left="3183" w:hanging="360"/>
      </w:pPr>
    </w:lvl>
    <w:lvl w:ilvl="5" w:tplc="0410001B" w:tentative="1">
      <w:start w:val="1"/>
      <w:numFmt w:val="lowerRoman"/>
      <w:lvlText w:val="%6."/>
      <w:lvlJc w:val="right"/>
      <w:pPr>
        <w:ind w:left="3903" w:hanging="180"/>
      </w:pPr>
    </w:lvl>
    <w:lvl w:ilvl="6" w:tplc="0410000F" w:tentative="1">
      <w:start w:val="1"/>
      <w:numFmt w:val="decimal"/>
      <w:lvlText w:val="%7."/>
      <w:lvlJc w:val="left"/>
      <w:pPr>
        <w:ind w:left="4623" w:hanging="360"/>
      </w:pPr>
    </w:lvl>
    <w:lvl w:ilvl="7" w:tplc="04100019" w:tentative="1">
      <w:start w:val="1"/>
      <w:numFmt w:val="lowerLetter"/>
      <w:lvlText w:val="%8."/>
      <w:lvlJc w:val="left"/>
      <w:pPr>
        <w:ind w:left="5343" w:hanging="360"/>
      </w:pPr>
    </w:lvl>
    <w:lvl w:ilvl="8" w:tplc="0410001B" w:tentative="1">
      <w:start w:val="1"/>
      <w:numFmt w:val="lowerRoman"/>
      <w:lvlText w:val="%9."/>
      <w:lvlJc w:val="right"/>
      <w:pPr>
        <w:ind w:left="6063" w:hanging="180"/>
      </w:pPr>
    </w:lvl>
  </w:abstractNum>
  <w:abstractNum w:abstractNumId="10" w15:restartNumberingAfterBreak="0">
    <w:nsid w:val="6B235EB9"/>
    <w:multiLevelType w:val="hybridMultilevel"/>
    <w:tmpl w:val="54CEEB76"/>
    <w:lvl w:ilvl="0" w:tplc="8AFC6E5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01656B1"/>
    <w:multiLevelType w:val="hybridMultilevel"/>
    <w:tmpl w:val="237CC2B0"/>
    <w:lvl w:ilvl="0" w:tplc="E5C8E7B8">
      <w:start w:val="1"/>
      <w:numFmt w:val="decimal"/>
      <w:lvlText w:val="%1."/>
      <w:lvlJc w:val="left"/>
      <w:pPr>
        <w:ind w:left="720" w:hanging="360"/>
      </w:pPr>
      <w:rPr>
        <w:rFonts w:ascii="Times New Roman" w:eastAsia="Times New Roman" w:hAnsi="Times New Roman" w:cs="Times New Roman"/>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76BE2256"/>
    <w:multiLevelType w:val="hybridMultilevel"/>
    <w:tmpl w:val="EB78D990"/>
    <w:lvl w:ilvl="0" w:tplc="0624F0DE">
      <w:numFmt w:val="bullet"/>
      <w:lvlText w:val="-"/>
      <w:lvlJc w:val="left"/>
      <w:pPr>
        <w:ind w:left="720" w:hanging="360"/>
      </w:pPr>
      <w:rPr>
        <w:rFonts w:ascii="Calibri" w:eastAsia="Arial" w:hAnsi="Calibri" w:cs="Arial" w:hint="default"/>
        <w:b/>
        <w:bCs/>
        <w:w w:val="99"/>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3"/>
  </w:num>
  <w:num w:numId="2">
    <w:abstractNumId w:val="10"/>
  </w:num>
  <w:num w:numId="3">
    <w:abstractNumId w:val="6"/>
  </w:num>
  <w:num w:numId="4">
    <w:abstractNumId w:val="11"/>
  </w:num>
  <w:num w:numId="5">
    <w:abstractNumId w:val="8"/>
  </w:num>
  <w:num w:numId="6">
    <w:abstractNumId w:val="2"/>
  </w:num>
  <w:num w:numId="7">
    <w:abstractNumId w:val="4"/>
  </w:num>
  <w:num w:numId="8">
    <w:abstractNumId w:val="5"/>
  </w:num>
  <w:num w:numId="9">
    <w:abstractNumId w:val="12"/>
  </w:num>
  <w:num w:numId="10">
    <w:abstractNumId w:val="9"/>
  </w:num>
  <w:num w:numId="11">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39AC"/>
    <w:rsid w:val="00056D54"/>
    <w:rsid w:val="000B2B95"/>
    <w:rsid w:val="00111644"/>
    <w:rsid w:val="0011345C"/>
    <w:rsid w:val="001465C2"/>
    <w:rsid w:val="00147086"/>
    <w:rsid w:val="001539AC"/>
    <w:rsid w:val="001D25B6"/>
    <w:rsid w:val="002A4AB6"/>
    <w:rsid w:val="002E64B5"/>
    <w:rsid w:val="002F79EF"/>
    <w:rsid w:val="003331BE"/>
    <w:rsid w:val="00383CAF"/>
    <w:rsid w:val="003C111C"/>
    <w:rsid w:val="003C73EA"/>
    <w:rsid w:val="003E43C0"/>
    <w:rsid w:val="004121EC"/>
    <w:rsid w:val="004566E9"/>
    <w:rsid w:val="00461E20"/>
    <w:rsid w:val="0048172C"/>
    <w:rsid w:val="0049695E"/>
    <w:rsid w:val="004D3343"/>
    <w:rsid w:val="004F7E13"/>
    <w:rsid w:val="005028E1"/>
    <w:rsid w:val="00537CE2"/>
    <w:rsid w:val="005636B8"/>
    <w:rsid w:val="00636A79"/>
    <w:rsid w:val="0064198E"/>
    <w:rsid w:val="0065713B"/>
    <w:rsid w:val="00666AC7"/>
    <w:rsid w:val="006754C3"/>
    <w:rsid w:val="006923DA"/>
    <w:rsid w:val="00697723"/>
    <w:rsid w:val="006C63E7"/>
    <w:rsid w:val="006D3E33"/>
    <w:rsid w:val="00772726"/>
    <w:rsid w:val="007742EC"/>
    <w:rsid w:val="00790F24"/>
    <w:rsid w:val="00791EC0"/>
    <w:rsid w:val="007B4DD6"/>
    <w:rsid w:val="00854359"/>
    <w:rsid w:val="00857B92"/>
    <w:rsid w:val="00873D22"/>
    <w:rsid w:val="00886BE8"/>
    <w:rsid w:val="00890308"/>
    <w:rsid w:val="008B1F41"/>
    <w:rsid w:val="008F44F6"/>
    <w:rsid w:val="00933009"/>
    <w:rsid w:val="0094126B"/>
    <w:rsid w:val="009A5394"/>
    <w:rsid w:val="009B2706"/>
    <w:rsid w:val="00A113FD"/>
    <w:rsid w:val="00A1460F"/>
    <w:rsid w:val="00A91E86"/>
    <w:rsid w:val="00A93DA5"/>
    <w:rsid w:val="00AC1755"/>
    <w:rsid w:val="00AE419E"/>
    <w:rsid w:val="00AF6A13"/>
    <w:rsid w:val="00B076C9"/>
    <w:rsid w:val="00B15E3F"/>
    <w:rsid w:val="00B165AD"/>
    <w:rsid w:val="00B33A04"/>
    <w:rsid w:val="00B83D39"/>
    <w:rsid w:val="00B85DDB"/>
    <w:rsid w:val="00B96AA5"/>
    <w:rsid w:val="00BE62D7"/>
    <w:rsid w:val="00C14BC0"/>
    <w:rsid w:val="00C255F0"/>
    <w:rsid w:val="00C46FFD"/>
    <w:rsid w:val="00C50BF0"/>
    <w:rsid w:val="00C634FF"/>
    <w:rsid w:val="00C75BFF"/>
    <w:rsid w:val="00C83CF0"/>
    <w:rsid w:val="00C91A7B"/>
    <w:rsid w:val="00CA0904"/>
    <w:rsid w:val="00CB599B"/>
    <w:rsid w:val="00D2225E"/>
    <w:rsid w:val="00D44310"/>
    <w:rsid w:val="00D47CCE"/>
    <w:rsid w:val="00D623BF"/>
    <w:rsid w:val="00D93C09"/>
    <w:rsid w:val="00DB3BF0"/>
    <w:rsid w:val="00DF5603"/>
    <w:rsid w:val="00E01E4D"/>
    <w:rsid w:val="00E2418D"/>
    <w:rsid w:val="00E52130"/>
    <w:rsid w:val="00EB1B00"/>
    <w:rsid w:val="00EB6D41"/>
    <w:rsid w:val="00EE00DD"/>
    <w:rsid w:val="00F2274B"/>
    <w:rsid w:val="00F37594"/>
    <w:rsid w:val="00F52A38"/>
    <w:rsid w:val="00FE0D7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334339"/>
  <w15:docId w15:val="{E351ECF7-A476-744F-B8EC-3E51C7393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ind w:left="57" w:right="142"/>
        <w:jc w:val="both"/>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Pr>
      <w:rFonts w:ascii="Arial" w:eastAsia="Arial" w:hAnsi="Arial" w:cs="Arial"/>
      <w:lang w:val="it-IT"/>
    </w:rPr>
  </w:style>
  <w:style w:type="paragraph" w:styleId="Titolo1">
    <w:name w:val="heading 1"/>
    <w:basedOn w:val="Normale"/>
    <w:link w:val="Titolo1Carattere"/>
    <w:qFormat/>
    <w:pPr>
      <w:ind w:left="88" w:right="191"/>
      <w:jc w:val="center"/>
      <w:outlineLvl w:val="0"/>
    </w:pPr>
    <w:rPr>
      <w:b/>
      <w:bCs/>
    </w:rPr>
  </w:style>
  <w:style w:type="paragraph" w:styleId="Titolo2">
    <w:name w:val="heading 2"/>
    <w:basedOn w:val="Normale"/>
    <w:next w:val="Normale"/>
    <w:link w:val="Titolo2Carattere"/>
    <w:qFormat/>
    <w:rsid w:val="009A5394"/>
    <w:pPr>
      <w:keepNext/>
      <w:ind w:left="0" w:right="0"/>
      <w:jc w:val="center"/>
      <w:outlineLvl w:val="1"/>
    </w:pPr>
    <w:rPr>
      <w:rFonts w:ascii="Times New Roman" w:eastAsia="Arial Unicode MS" w:hAnsi="Times New Roman" w:cs="Times New Roman"/>
      <w:i/>
      <w:iCs/>
      <w:sz w:val="24"/>
      <w:szCs w:val="24"/>
      <w:lang w:eastAsia="it-IT" w:bidi="he-IL"/>
    </w:rPr>
  </w:style>
  <w:style w:type="paragraph" w:styleId="Titolo3">
    <w:name w:val="heading 3"/>
    <w:basedOn w:val="Normale"/>
    <w:next w:val="Normale"/>
    <w:link w:val="Titolo3Carattere"/>
    <w:qFormat/>
    <w:rsid w:val="009A5394"/>
    <w:pPr>
      <w:keepNext/>
      <w:ind w:left="0" w:right="0"/>
      <w:jc w:val="left"/>
      <w:outlineLvl w:val="2"/>
    </w:pPr>
    <w:rPr>
      <w:rFonts w:ascii="Garamond" w:eastAsia="Times New Roman" w:hAnsi="Garamond"/>
      <w:b/>
      <w:bCs/>
      <w:sz w:val="28"/>
      <w:szCs w:val="24"/>
      <w:lang w:eastAsia="it-IT"/>
    </w:rPr>
  </w:style>
  <w:style w:type="paragraph" w:styleId="Titolo4">
    <w:name w:val="heading 4"/>
    <w:basedOn w:val="Normale"/>
    <w:next w:val="Normale"/>
    <w:link w:val="Titolo4Carattere"/>
    <w:qFormat/>
    <w:rsid w:val="009A5394"/>
    <w:pPr>
      <w:keepNext/>
      <w:pBdr>
        <w:top w:val="single" w:sz="4" w:space="1" w:color="auto"/>
        <w:left w:val="single" w:sz="4" w:space="4" w:color="auto"/>
        <w:bottom w:val="single" w:sz="4" w:space="1" w:color="auto"/>
        <w:right w:val="single" w:sz="4" w:space="4" w:color="auto"/>
      </w:pBdr>
      <w:shd w:val="clear" w:color="auto" w:fill="F0F0F0"/>
      <w:spacing w:before="15" w:after="15"/>
      <w:ind w:left="765" w:right="765"/>
      <w:jc w:val="center"/>
      <w:outlineLvl w:val="3"/>
    </w:pPr>
    <w:rPr>
      <w:rFonts w:ascii="Garamond" w:eastAsia="Times New Roman" w:hAnsi="Garamond" w:cs="Times New Roman"/>
      <w:b/>
      <w:bCs/>
      <w:sz w:val="28"/>
      <w:szCs w:val="20"/>
      <w:lang w:eastAsia="it-IT"/>
    </w:rPr>
  </w:style>
  <w:style w:type="paragraph" w:styleId="Titolo5">
    <w:name w:val="heading 5"/>
    <w:basedOn w:val="Normale"/>
    <w:next w:val="Normale"/>
    <w:link w:val="Titolo5Carattere"/>
    <w:qFormat/>
    <w:rsid w:val="009A5394"/>
    <w:pPr>
      <w:keepNext/>
      <w:ind w:left="0" w:right="0"/>
      <w:jc w:val="center"/>
      <w:outlineLvl w:val="4"/>
    </w:pPr>
    <w:rPr>
      <w:rFonts w:ascii="Times New Roman" w:eastAsia="Times New Roman" w:hAnsi="Times New Roman" w:cs="Times New Roman"/>
      <w:b/>
      <w:sz w:val="24"/>
      <w:szCs w:val="20"/>
      <w:u w:val="single"/>
      <w:lang w:eastAsia="it-IT"/>
    </w:rPr>
  </w:style>
  <w:style w:type="paragraph" w:styleId="Titolo6">
    <w:name w:val="heading 6"/>
    <w:basedOn w:val="Normale"/>
    <w:next w:val="Normale"/>
    <w:link w:val="Titolo6Carattere"/>
    <w:qFormat/>
    <w:rsid w:val="009A5394"/>
    <w:pPr>
      <w:keepNext/>
      <w:ind w:left="0" w:right="0"/>
      <w:outlineLvl w:val="5"/>
    </w:pPr>
    <w:rPr>
      <w:rFonts w:ascii="Times New Roman" w:eastAsia="Times New Roman" w:hAnsi="Times New Roman" w:cs="Times New Roman"/>
      <w:i/>
      <w:sz w:val="24"/>
      <w:szCs w:val="20"/>
      <w:lang w:eastAsia="it-IT"/>
    </w:rPr>
  </w:style>
  <w:style w:type="paragraph" w:styleId="Titolo7">
    <w:name w:val="heading 7"/>
    <w:basedOn w:val="Normale"/>
    <w:next w:val="Normale"/>
    <w:link w:val="Titolo7Carattere"/>
    <w:qFormat/>
    <w:rsid w:val="009A5394"/>
    <w:pPr>
      <w:keepNext/>
      <w:ind w:left="0" w:right="0"/>
      <w:outlineLvl w:val="6"/>
    </w:pPr>
    <w:rPr>
      <w:rFonts w:ascii="Times New Roman" w:eastAsia="Times New Roman" w:hAnsi="Times New Roman" w:cs="Times New Roman"/>
      <w:b/>
      <w:sz w:val="24"/>
      <w:szCs w:val="20"/>
      <w:lang w:eastAsia="it-IT"/>
    </w:rPr>
  </w:style>
  <w:style w:type="paragraph" w:styleId="Titolo8">
    <w:name w:val="heading 8"/>
    <w:basedOn w:val="Normale"/>
    <w:next w:val="Normale"/>
    <w:link w:val="Titolo8Carattere"/>
    <w:qFormat/>
    <w:rsid w:val="009A5394"/>
    <w:pPr>
      <w:spacing w:before="240" w:after="60"/>
      <w:ind w:left="0" w:right="0"/>
      <w:jc w:val="left"/>
      <w:outlineLvl w:val="7"/>
    </w:pPr>
    <w:rPr>
      <w:rFonts w:ascii="Times New Roman" w:eastAsia="Times New Roman" w:hAnsi="Times New Roman" w:cs="Times New Roman"/>
      <w:i/>
      <w:i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99"/>
    <w:qFormat/>
    <w:rPr>
      <w:sz w:val="20"/>
      <w:szCs w:val="20"/>
    </w:rPr>
  </w:style>
  <w:style w:type="paragraph" w:styleId="Titolo">
    <w:name w:val="Title"/>
    <w:basedOn w:val="Normale"/>
    <w:qFormat/>
    <w:pPr>
      <w:spacing w:before="37"/>
      <w:ind w:left="363"/>
    </w:pPr>
    <w:rPr>
      <w:b/>
      <w:bCs/>
      <w:sz w:val="24"/>
      <w:szCs w:val="24"/>
    </w:rPr>
  </w:style>
  <w:style w:type="paragraph" w:styleId="Paragrafoelenco">
    <w:name w:val="List Paragraph"/>
    <w:basedOn w:val="Normale"/>
    <w:link w:val="ParagrafoelencoCarattere"/>
    <w:uiPriority w:val="1"/>
    <w:qFormat/>
    <w:pPr>
      <w:spacing w:before="92"/>
      <w:ind w:left="723" w:right="638" w:hanging="360"/>
    </w:pPr>
  </w:style>
  <w:style w:type="paragraph" w:customStyle="1" w:styleId="TableParagraph">
    <w:name w:val="Table Paragraph"/>
    <w:basedOn w:val="Normale"/>
    <w:uiPriority w:val="1"/>
    <w:qFormat/>
  </w:style>
  <w:style w:type="paragraph" w:styleId="Intestazione">
    <w:name w:val="header"/>
    <w:basedOn w:val="Normale"/>
    <w:link w:val="IntestazioneCarattere"/>
    <w:unhideWhenUsed/>
    <w:rsid w:val="00EB6D41"/>
    <w:pPr>
      <w:tabs>
        <w:tab w:val="center" w:pos="4819"/>
        <w:tab w:val="right" w:pos="9638"/>
      </w:tabs>
    </w:pPr>
  </w:style>
  <w:style w:type="character" w:customStyle="1" w:styleId="IntestazioneCarattere">
    <w:name w:val="Intestazione Carattere"/>
    <w:basedOn w:val="Carpredefinitoparagrafo"/>
    <w:link w:val="Intestazione"/>
    <w:rsid w:val="00EB6D41"/>
    <w:rPr>
      <w:rFonts w:ascii="Arial" w:eastAsia="Arial" w:hAnsi="Arial" w:cs="Arial"/>
      <w:lang w:val="it-IT"/>
    </w:rPr>
  </w:style>
  <w:style w:type="paragraph" w:styleId="Pidipagina">
    <w:name w:val="footer"/>
    <w:basedOn w:val="Normale"/>
    <w:link w:val="PidipaginaCarattere"/>
    <w:unhideWhenUsed/>
    <w:rsid w:val="00EB6D41"/>
    <w:pPr>
      <w:tabs>
        <w:tab w:val="center" w:pos="4819"/>
        <w:tab w:val="right" w:pos="9638"/>
      </w:tabs>
    </w:pPr>
  </w:style>
  <w:style w:type="character" w:customStyle="1" w:styleId="PidipaginaCarattere">
    <w:name w:val="Piè di pagina Carattere"/>
    <w:basedOn w:val="Carpredefinitoparagrafo"/>
    <w:link w:val="Pidipagina"/>
    <w:rsid w:val="00EB6D41"/>
    <w:rPr>
      <w:rFonts w:ascii="Arial" w:eastAsia="Arial" w:hAnsi="Arial" w:cs="Arial"/>
      <w:lang w:val="it-IT"/>
    </w:rPr>
  </w:style>
  <w:style w:type="character" w:styleId="Numeropagina">
    <w:name w:val="page number"/>
    <w:basedOn w:val="Carpredefinitoparagrafo"/>
    <w:unhideWhenUsed/>
    <w:rsid w:val="00790F24"/>
  </w:style>
  <w:style w:type="character" w:styleId="Collegamentoipertestuale">
    <w:name w:val="Hyperlink"/>
    <w:basedOn w:val="Carpredefinitoparagrafo"/>
    <w:unhideWhenUsed/>
    <w:rsid w:val="00790F24"/>
    <w:rPr>
      <w:color w:val="0000FF"/>
      <w:u w:val="single"/>
    </w:rPr>
  </w:style>
  <w:style w:type="character" w:styleId="Enfasigrassetto">
    <w:name w:val="Strong"/>
    <w:basedOn w:val="Carpredefinitoparagrafo"/>
    <w:uiPriority w:val="22"/>
    <w:qFormat/>
    <w:rsid w:val="00666AC7"/>
    <w:rPr>
      <w:b/>
      <w:bCs/>
    </w:rPr>
  </w:style>
  <w:style w:type="table" w:styleId="Grigliatabella">
    <w:name w:val="Table Grid"/>
    <w:basedOn w:val="Tabellanormale"/>
    <w:uiPriority w:val="59"/>
    <w:rsid w:val="00854359"/>
    <w:pPr>
      <w:widowControl w:val="0"/>
      <w:autoSpaceDE w:val="0"/>
      <w:autoSpaceDN w:val="0"/>
      <w:ind w:left="0" w:righ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2Carattere">
    <w:name w:val="Titolo 2 Carattere"/>
    <w:basedOn w:val="Carpredefinitoparagrafo"/>
    <w:link w:val="Titolo2"/>
    <w:rsid w:val="009A5394"/>
    <w:rPr>
      <w:rFonts w:ascii="Times New Roman" w:eastAsia="Arial Unicode MS" w:hAnsi="Times New Roman" w:cs="Times New Roman"/>
      <w:i/>
      <w:iCs/>
      <w:sz w:val="24"/>
      <w:szCs w:val="24"/>
      <w:lang w:val="it-IT" w:eastAsia="it-IT" w:bidi="he-IL"/>
    </w:rPr>
  </w:style>
  <w:style w:type="character" w:customStyle="1" w:styleId="Titolo3Carattere">
    <w:name w:val="Titolo 3 Carattere"/>
    <w:basedOn w:val="Carpredefinitoparagrafo"/>
    <w:link w:val="Titolo3"/>
    <w:rsid w:val="009A5394"/>
    <w:rPr>
      <w:rFonts w:ascii="Garamond" w:eastAsia="Times New Roman" w:hAnsi="Garamond" w:cs="Arial"/>
      <w:b/>
      <w:bCs/>
      <w:sz w:val="28"/>
      <w:szCs w:val="24"/>
      <w:lang w:val="it-IT" w:eastAsia="it-IT"/>
    </w:rPr>
  </w:style>
  <w:style w:type="character" w:customStyle="1" w:styleId="Titolo4Carattere">
    <w:name w:val="Titolo 4 Carattere"/>
    <w:basedOn w:val="Carpredefinitoparagrafo"/>
    <w:link w:val="Titolo4"/>
    <w:rsid w:val="009A5394"/>
    <w:rPr>
      <w:rFonts w:ascii="Garamond" w:eastAsia="Times New Roman" w:hAnsi="Garamond" w:cs="Times New Roman"/>
      <w:b/>
      <w:bCs/>
      <w:sz w:val="28"/>
      <w:szCs w:val="20"/>
      <w:shd w:val="clear" w:color="auto" w:fill="F0F0F0"/>
      <w:lang w:val="it-IT" w:eastAsia="it-IT"/>
    </w:rPr>
  </w:style>
  <w:style w:type="character" w:customStyle="1" w:styleId="Titolo5Carattere">
    <w:name w:val="Titolo 5 Carattere"/>
    <w:basedOn w:val="Carpredefinitoparagrafo"/>
    <w:link w:val="Titolo5"/>
    <w:rsid w:val="009A5394"/>
    <w:rPr>
      <w:rFonts w:ascii="Times New Roman" w:eastAsia="Times New Roman" w:hAnsi="Times New Roman" w:cs="Times New Roman"/>
      <w:b/>
      <w:sz w:val="24"/>
      <w:szCs w:val="20"/>
      <w:u w:val="single"/>
      <w:lang w:val="it-IT" w:eastAsia="it-IT"/>
    </w:rPr>
  </w:style>
  <w:style w:type="character" w:customStyle="1" w:styleId="Titolo6Carattere">
    <w:name w:val="Titolo 6 Carattere"/>
    <w:basedOn w:val="Carpredefinitoparagrafo"/>
    <w:link w:val="Titolo6"/>
    <w:rsid w:val="009A5394"/>
    <w:rPr>
      <w:rFonts w:ascii="Times New Roman" w:eastAsia="Times New Roman" w:hAnsi="Times New Roman" w:cs="Times New Roman"/>
      <w:i/>
      <w:sz w:val="24"/>
      <w:szCs w:val="20"/>
      <w:lang w:val="it-IT" w:eastAsia="it-IT"/>
    </w:rPr>
  </w:style>
  <w:style w:type="character" w:customStyle="1" w:styleId="Titolo7Carattere">
    <w:name w:val="Titolo 7 Carattere"/>
    <w:basedOn w:val="Carpredefinitoparagrafo"/>
    <w:link w:val="Titolo7"/>
    <w:rsid w:val="009A5394"/>
    <w:rPr>
      <w:rFonts w:ascii="Times New Roman" w:eastAsia="Times New Roman" w:hAnsi="Times New Roman" w:cs="Times New Roman"/>
      <w:b/>
      <w:sz w:val="24"/>
      <w:szCs w:val="20"/>
      <w:lang w:val="it-IT" w:eastAsia="it-IT"/>
    </w:rPr>
  </w:style>
  <w:style w:type="character" w:customStyle="1" w:styleId="Titolo8Carattere">
    <w:name w:val="Titolo 8 Carattere"/>
    <w:basedOn w:val="Carpredefinitoparagrafo"/>
    <w:link w:val="Titolo8"/>
    <w:rsid w:val="009A5394"/>
    <w:rPr>
      <w:rFonts w:ascii="Times New Roman" w:eastAsia="Times New Roman" w:hAnsi="Times New Roman" w:cs="Times New Roman"/>
      <w:i/>
      <w:iCs/>
      <w:sz w:val="24"/>
      <w:szCs w:val="24"/>
      <w:lang w:val="it-IT" w:eastAsia="it-IT"/>
    </w:rPr>
  </w:style>
  <w:style w:type="paragraph" w:customStyle="1" w:styleId="Default">
    <w:name w:val="Default"/>
    <w:rsid w:val="009A5394"/>
    <w:pPr>
      <w:autoSpaceDE w:val="0"/>
      <w:autoSpaceDN w:val="0"/>
      <w:adjustRightInd w:val="0"/>
      <w:ind w:left="0" w:right="0"/>
      <w:jc w:val="left"/>
    </w:pPr>
    <w:rPr>
      <w:rFonts w:ascii="Arial" w:eastAsia="Times New Roman" w:hAnsi="Arial" w:cs="Arial"/>
      <w:color w:val="000000"/>
      <w:sz w:val="24"/>
      <w:szCs w:val="24"/>
      <w:lang w:val="it-IT" w:eastAsia="it-IT"/>
    </w:rPr>
  </w:style>
  <w:style w:type="paragraph" w:styleId="Sottotitolo">
    <w:name w:val="Subtitle"/>
    <w:basedOn w:val="Normale"/>
    <w:link w:val="SottotitoloCarattere"/>
    <w:qFormat/>
    <w:rsid w:val="009A5394"/>
    <w:pPr>
      <w:ind w:left="0" w:right="0"/>
      <w:jc w:val="center"/>
    </w:pPr>
    <w:rPr>
      <w:rFonts w:ascii="Times New Roman" w:eastAsia="Times New Roman" w:hAnsi="Times New Roman" w:cs="Times New Roman"/>
      <w:i/>
      <w:iCs/>
      <w:sz w:val="24"/>
      <w:szCs w:val="24"/>
      <w:lang w:eastAsia="it-IT" w:bidi="he-IL"/>
    </w:rPr>
  </w:style>
  <w:style w:type="character" w:customStyle="1" w:styleId="SottotitoloCarattere">
    <w:name w:val="Sottotitolo Carattere"/>
    <w:basedOn w:val="Carpredefinitoparagrafo"/>
    <w:link w:val="Sottotitolo"/>
    <w:rsid w:val="009A5394"/>
    <w:rPr>
      <w:rFonts w:ascii="Times New Roman" w:eastAsia="Times New Roman" w:hAnsi="Times New Roman" w:cs="Times New Roman"/>
      <w:i/>
      <w:iCs/>
      <w:sz w:val="24"/>
      <w:szCs w:val="24"/>
      <w:lang w:val="it-IT" w:eastAsia="it-IT" w:bidi="he-IL"/>
    </w:rPr>
  </w:style>
  <w:style w:type="paragraph" w:styleId="Corpodeltesto3">
    <w:name w:val="Body Text 3"/>
    <w:basedOn w:val="Normale"/>
    <w:link w:val="Corpodeltesto3Carattere"/>
    <w:rsid w:val="009A5394"/>
    <w:pPr>
      <w:autoSpaceDE w:val="0"/>
      <w:autoSpaceDN w:val="0"/>
      <w:adjustRightInd w:val="0"/>
      <w:ind w:left="0" w:right="0"/>
    </w:pPr>
    <w:rPr>
      <w:rFonts w:ascii="Times New Roman" w:eastAsia="Times New Roman" w:hAnsi="Times New Roman" w:cs="Times New Roman"/>
      <w:sz w:val="24"/>
      <w:szCs w:val="21"/>
      <w:lang w:eastAsia="it-IT"/>
    </w:rPr>
  </w:style>
  <w:style w:type="character" w:customStyle="1" w:styleId="Corpodeltesto3Carattere">
    <w:name w:val="Corpo del testo 3 Carattere"/>
    <w:basedOn w:val="Carpredefinitoparagrafo"/>
    <w:link w:val="Corpodeltesto3"/>
    <w:rsid w:val="009A5394"/>
    <w:rPr>
      <w:rFonts w:ascii="Times New Roman" w:eastAsia="Times New Roman" w:hAnsi="Times New Roman" w:cs="Times New Roman"/>
      <w:sz w:val="24"/>
      <w:szCs w:val="21"/>
      <w:lang w:val="it-IT" w:eastAsia="it-IT"/>
    </w:rPr>
  </w:style>
  <w:style w:type="paragraph" w:styleId="Corpodeltesto2">
    <w:name w:val="Body Text 2"/>
    <w:basedOn w:val="Normale"/>
    <w:link w:val="Corpodeltesto2Carattere"/>
    <w:rsid w:val="009A5394"/>
    <w:pPr>
      <w:ind w:left="0" w:right="0"/>
    </w:pPr>
    <w:rPr>
      <w:rFonts w:ascii="Times New Roman" w:eastAsia="Times New Roman" w:hAnsi="Times New Roman"/>
      <w:b/>
      <w:bCs/>
      <w:color w:val="000000"/>
      <w:sz w:val="28"/>
      <w:szCs w:val="23"/>
      <w:lang w:eastAsia="it-IT"/>
    </w:rPr>
  </w:style>
  <w:style w:type="character" w:customStyle="1" w:styleId="Corpodeltesto2Carattere">
    <w:name w:val="Corpo del testo 2 Carattere"/>
    <w:basedOn w:val="Carpredefinitoparagrafo"/>
    <w:link w:val="Corpodeltesto2"/>
    <w:rsid w:val="009A5394"/>
    <w:rPr>
      <w:rFonts w:ascii="Times New Roman" w:eastAsia="Times New Roman" w:hAnsi="Times New Roman" w:cs="Arial"/>
      <w:b/>
      <w:bCs/>
      <w:color w:val="000000"/>
      <w:sz w:val="28"/>
      <w:szCs w:val="23"/>
      <w:lang w:val="it-IT" w:eastAsia="it-IT"/>
    </w:rPr>
  </w:style>
  <w:style w:type="paragraph" w:styleId="NormaleWeb">
    <w:name w:val="Normal (Web)"/>
    <w:basedOn w:val="Normale"/>
    <w:uiPriority w:val="99"/>
    <w:rsid w:val="009A5394"/>
    <w:pPr>
      <w:spacing w:before="100" w:beforeAutospacing="1" w:after="100" w:afterAutospacing="1"/>
      <w:ind w:left="0" w:right="0"/>
      <w:jc w:val="left"/>
    </w:pPr>
    <w:rPr>
      <w:rFonts w:ascii="Times New Roman" w:eastAsia="Times New Roman" w:hAnsi="Times New Roman" w:cs="Times New Roman"/>
      <w:sz w:val="24"/>
      <w:szCs w:val="24"/>
      <w:lang w:eastAsia="it-IT"/>
    </w:rPr>
  </w:style>
  <w:style w:type="character" w:customStyle="1" w:styleId="provvrubrica">
    <w:name w:val="provv_rubrica"/>
    <w:basedOn w:val="Carpredefinitoparagrafo"/>
    <w:rsid w:val="009A5394"/>
  </w:style>
  <w:style w:type="numbering" w:customStyle="1" w:styleId="Nessunelenco1">
    <w:name w:val="Nessun elenco1"/>
    <w:next w:val="Nessunelenco"/>
    <w:semiHidden/>
    <w:rsid w:val="009A5394"/>
  </w:style>
  <w:style w:type="character" w:customStyle="1" w:styleId="CorpodeltestoCarattere">
    <w:name w:val="Corpo del testo Carattere"/>
    <w:rsid w:val="009A5394"/>
    <w:rPr>
      <w:sz w:val="24"/>
      <w:lang w:val="it-IT" w:eastAsia="it-IT" w:bidi="ar-SA"/>
    </w:rPr>
  </w:style>
  <w:style w:type="paragraph" w:customStyle="1" w:styleId="Titolo41">
    <w:name w:val="Titolo 41"/>
    <w:basedOn w:val="Normale"/>
    <w:rsid w:val="009A5394"/>
    <w:pPr>
      <w:widowControl w:val="0"/>
      <w:autoSpaceDE w:val="0"/>
      <w:autoSpaceDN w:val="0"/>
      <w:adjustRightInd w:val="0"/>
      <w:ind w:left="810" w:right="0"/>
      <w:jc w:val="left"/>
      <w:outlineLvl w:val="3"/>
    </w:pPr>
    <w:rPr>
      <w:rFonts w:ascii="Tahoma" w:eastAsia="Times New Roman" w:hAnsi="Tahoma" w:cs="Tahoma"/>
      <w:b/>
      <w:bCs/>
      <w:sz w:val="20"/>
      <w:szCs w:val="20"/>
      <w:lang w:eastAsia="it-IT"/>
    </w:rPr>
  </w:style>
  <w:style w:type="paragraph" w:customStyle="1" w:styleId="sche3">
    <w:name w:val="sche_3"/>
    <w:rsid w:val="009A5394"/>
    <w:pPr>
      <w:widowControl w:val="0"/>
      <w:ind w:left="0" w:right="0"/>
    </w:pPr>
    <w:rPr>
      <w:rFonts w:ascii="Times New Roman" w:eastAsia="Times New Roman" w:hAnsi="Times New Roman" w:cs="Times New Roman"/>
      <w:sz w:val="20"/>
      <w:szCs w:val="20"/>
      <w:lang w:eastAsia="it-IT"/>
    </w:rPr>
  </w:style>
  <w:style w:type="paragraph" w:styleId="Rientrocorpodeltesto">
    <w:name w:val="Body Text Indent"/>
    <w:basedOn w:val="Normale"/>
    <w:link w:val="RientrocorpodeltestoCarattere"/>
    <w:rsid w:val="009A5394"/>
    <w:pPr>
      <w:spacing w:after="120"/>
      <w:ind w:left="283" w:right="0"/>
      <w:jc w:val="left"/>
    </w:pPr>
    <w:rPr>
      <w:rFonts w:ascii="Times New Roman" w:eastAsia="Times New Roman" w:hAnsi="Times New Roman" w:cs="Times New Roman"/>
      <w:sz w:val="24"/>
      <w:szCs w:val="20"/>
      <w:lang w:eastAsia="it-IT"/>
    </w:rPr>
  </w:style>
  <w:style w:type="character" w:customStyle="1" w:styleId="RientrocorpodeltestoCarattere">
    <w:name w:val="Rientro corpo del testo Carattere"/>
    <w:basedOn w:val="Carpredefinitoparagrafo"/>
    <w:link w:val="Rientrocorpodeltesto"/>
    <w:rsid w:val="009A5394"/>
    <w:rPr>
      <w:rFonts w:ascii="Times New Roman" w:eastAsia="Times New Roman" w:hAnsi="Times New Roman" w:cs="Times New Roman"/>
      <w:sz w:val="24"/>
      <w:szCs w:val="20"/>
      <w:lang w:val="it-IT" w:eastAsia="it-IT"/>
    </w:rPr>
  </w:style>
  <w:style w:type="paragraph" w:customStyle="1" w:styleId="Corpodeltesto21">
    <w:name w:val="Corpo del testo 21"/>
    <w:basedOn w:val="Normale"/>
    <w:rsid w:val="009A5394"/>
    <w:pPr>
      <w:ind w:left="0" w:right="0"/>
    </w:pPr>
    <w:rPr>
      <w:rFonts w:ascii="Times New Roman" w:eastAsia="Times New Roman" w:hAnsi="Times New Roman" w:cs="Times New Roman"/>
      <w:sz w:val="24"/>
      <w:szCs w:val="20"/>
      <w:lang w:eastAsia="it-IT"/>
    </w:rPr>
  </w:style>
  <w:style w:type="paragraph" w:customStyle="1" w:styleId="Rientrocorpodeltesto31">
    <w:name w:val="Rientro corpo del testo 31"/>
    <w:basedOn w:val="Normale"/>
    <w:rsid w:val="009A5394"/>
    <w:pPr>
      <w:ind w:left="1080" w:right="0"/>
    </w:pPr>
    <w:rPr>
      <w:rFonts w:ascii="Times New Roman" w:eastAsia="Times New Roman" w:hAnsi="Times New Roman" w:cs="Times New Roman"/>
      <w:sz w:val="24"/>
      <w:szCs w:val="20"/>
      <w:lang w:eastAsia="it-IT"/>
    </w:rPr>
  </w:style>
  <w:style w:type="paragraph" w:customStyle="1" w:styleId="Corpodeltesto31">
    <w:name w:val="Corpo del testo 31"/>
    <w:basedOn w:val="Normale"/>
    <w:rsid w:val="009A5394"/>
    <w:pPr>
      <w:spacing w:line="259" w:lineRule="exact"/>
      <w:ind w:left="0" w:right="0"/>
    </w:pPr>
    <w:rPr>
      <w:rFonts w:ascii="Times New Roman" w:eastAsia="Times New Roman" w:hAnsi="Times New Roman" w:cs="Times New Roman"/>
      <w:b/>
      <w:sz w:val="24"/>
      <w:szCs w:val="20"/>
      <w:lang w:eastAsia="it-IT"/>
    </w:rPr>
  </w:style>
  <w:style w:type="paragraph" w:styleId="Testodelblocco">
    <w:name w:val="Block Text"/>
    <w:basedOn w:val="Normale"/>
    <w:rsid w:val="009A5394"/>
    <w:pPr>
      <w:autoSpaceDE w:val="0"/>
      <w:autoSpaceDN w:val="0"/>
      <w:ind w:left="851" w:right="567" w:firstLine="142"/>
    </w:pPr>
    <w:rPr>
      <w:rFonts w:ascii="Times New Roman" w:eastAsia="Times New Roman" w:hAnsi="Times New Roman" w:cs="Times New Roman"/>
      <w:sz w:val="26"/>
      <w:szCs w:val="20"/>
      <w:lang w:eastAsia="it-IT"/>
    </w:rPr>
  </w:style>
  <w:style w:type="paragraph" w:styleId="Testofumetto">
    <w:name w:val="Balloon Text"/>
    <w:basedOn w:val="Normale"/>
    <w:link w:val="TestofumettoCarattere"/>
    <w:uiPriority w:val="99"/>
    <w:rsid w:val="009A5394"/>
    <w:pPr>
      <w:ind w:left="0" w:right="0"/>
      <w:jc w:val="left"/>
    </w:pPr>
    <w:rPr>
      <w:rFonts w:ascii="Tahoma" w:eastAsia="Times New Roman" w:hAnsi="Tahoma" w:cs="Tahoma"/>
      <w:sz w:val="16"/>
      <w:szCs w:val="16"/>
      <w:lang w:eastAsia="it-IT"/>
    </w:rPr>
  </w:style>
  <w:style w:type="character" w:customStyle="1" w:styleId="TestofumettoCarattere">
    <w:name w:val="Testo fumetto Carattere"/>
    <w:basedOn w:val="Carpredefinitoparagrafo"/>
    <w:link w:val="Testofumetto"/>
    <w:uiPriority w:val="99"/>
    <w:rsid w:val="009A5394"/>
    <w:rPr>
      <w:rFonts w:ascii="Tahoma" w:eastAsia="Times New Roman" w:hAnsi="Tahoma" w:cs="Tahoma"/>
      <w:sz w:val="16"/>
      <w:szCs w:val="16"/>
      <w:lang w:val="it-IT" w:eastAsia="it-IT"/>
    </w:rPr>
  </w:style>
  <w:style w:type="paragraph" w:styleId="Testonotaapidipagina">
    <w:name w:val="footnote text"/>
    <w:basedOn w:val="Normale"/>
    <w:link w:val="TestonotaapidipaginaCarattere"/>
    <w:rsid w:val="009A5394"/>
    <w:pPr>
      <w:ind w:left="0" w:right="0"/>
      <w:jc w:val="left"/>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rsid w:val="009A5394"/>
    <w:rPr>
      <w:rFonts w:ascii="Times New Roman" w:eastAsia="Times New Roman" w:hAnsi="Times New Roman" w:cs="Times New Roman"/>
      <w:sz w:val="20"/>
      <w:szCs w:val="20"/>
      <w:lang w:val="it-IT" w:eastAsia="it-IT"/>
    </w:rPr>
  </w:style>
  <w:style w:type="character" w:styleId="Rimandonotaapidipagina">
    <w:name w:val="footnote reference"/>
    <w:rsid w:val="009A5394"/>
    <w:rPr>
      <w:vertAlign w:val="superscript"/>
    </w:rPr>
  </w:style>
  <w:style w:type="numbering" w:customStyle="1" w:styleId="Nessunelenco2">
    <w:name w:val="Nessun elenco2"/>
    <w:next w:val="Nessunelenco"/>
    <w:uiPriority w:val="99"/>
    <w:semiHidden/>
    <w:unhideWhenUsed/>
    <w:rsid w:val="009A5394"/>
  </w:style>
  <w:style w:type="character" w:customStyle="1" w:styleId="Titolo1Carattere">
    <w:name w:val="Titolo 1 Carattere"/>
    <w:link w:val="Titolo1"/>
    <w:rsid w:val="009A5394"/>
    <w:rPr>
      <w:rFonts w:ascii="Arial" w:eastAsia="Arial" w:hAnsi="Arial" w:cs="Arial"/>
      <w:b/>
      <w:bCs/>
      <w:lang w:val="it-IT"/>
    </w:rPr>
  </w:style>
  <w:style w:type="numbering" w:customStyle="1" w:styleId="Nessunelenco11">
    <w:name w:val="Nessun elenco11"/>
    <w:next w:val="Nessunelenco"/>
    <w:uiPriority w:val="99"/>
    <w:semiHidden/>
    <w:unhideWhenUsed/>
    <w:rsid w:val="009A5394"/>
  </w:style>
  <w:style w:type="character" w:customStyle="1" w:styleId="CorpotestoCarattere">
    <w:name w:val="Corpo testo Carattere"/>
    <w:link w:val="Corpotesto"/>
    <w:uiPriority w:val="99"/>
    <w:rsid w:val="009A5394"/>
    <w:rPr>
      <w:rFonts w:ascii="Arial" w:eastAsia="Arial" w:hAnsi="Arial" w:cs="Arial"/>
      <w:sz w:val="20"/>
      <w:szCs w:val="20"/>
      <w:lang w:val="it-IT"/>
    </w:rPr>
  </w:style>
  <w:style w:type="paragraph" w:customStyle="1" w:styleId="Standard">
    <w:name w:val="Standard"/>
    <w:qFormat/>
    <w:rsid w:val="009A5394"/>
    <w:pPr>
      <w:suppressAutoHyphens/>
      <w:autoSpaceDN w:val="0"/>
      <w:ind w:left="0" w:right="0"/>
      <w:jc w:val="left"/>
      <w:textAlignment w:val="baseline"/>
    </w:pPr>
    <w:rPr>
      <w:rFonts w:ascii="Liberation Serif" w:eastAsia="SimSun" w:hAnsi="Liberation Serif" w:cs="Mangal"/>
      <w:kern w:val="3"/>
      <w:sz w:val="24"/>
      <w:szCs w:val="24"/>
      <w:lang w:val="it-IT" w:eastAsia="zh-CN" w:bidi="hi-IN"/>
    </w:rPr>
  </w:style>
  <w:style w:type="numbering" w:customStyle="1" w:styleId="Nessunelenco21">
    <w:name w:val="Nessun elenco21"/>
    <w:next w:val="Nessunelenco"/>
    <w:uiPriority w:val="99"/>
    <w:semiHidden/>
    <w:unhideWhenUsed/>
    <w:rsid w:val="009A5394"/>
  </w:style>
  <w:style w:type="numbering" w:customStyle="1" w:styleId="Nessunelenco111">
    <w:name w:val="Nessun elenco111"/>
    <w:next w:val="Nessunelenco"/>
    <w:uiPriority w:val="99"/>
    <w:semiHidden/>
    <w:unhideWhenUsed/>
    <w:rsid w:val="009A5394"/>
  </w:style>
  <w:style w:type="character" w:customStyle="1" w:styleId="Caratteredellanota">
    <w:name w:val="Carattere della nota"/>
    <w:rsid w:val="009A5394"/>
    <w:rPr>
      <w:vertAlign w:val="superscript"/>
    </w:rPr>
  </w:style>
  <w:style w:type="paragraph" w:styleId="Testonotadichiusura">
    <w:name w:val="endnote text"/>
    <w:basedOn w:val="Normale"/>
    <w:link w:val="TestonotadichiusuraCarattere"/>
    <w:uiPriority w:val="99"/>
    <w:unhideWhenUsed/>
    <w:rsid w:val="009A5394"/>
    <w:pPr>
      <w:spacing w:after="200" w:line="276" w:lineRule="auto"/>
      <w:ind w:left="0" w:right="0"/>
      <w:jc w:val="left"/>
    </w:pPr>
    <w:rPr>
      <w:rFonts w:ascii="Calibri" w:eastAsia="Calibri" w:hAnsi="Calibri" w:cs="Times New Roman"/>
      <w:sz w:val="20"/>
      <w:szCs w:val="20"/>
    </w:rPr>
  </w:style>
  <w:style w:type="character" w:customStyle="1" w:styleId="TestonotadichiusuraCarattere">
    <w:name w:val="Testo nota di chiusura Carattere"/>
    <w:basedOn w:val="Carpredefinitoparagrafo"/>
    <w:link w:val="Testonotadichiusura"/>
    <w:uiPriority w:val="99"/>
    <w:rsid w:val="009A5394"/>
    <w:rPr>
      <w:rFonts w:ascii="Calibri" w:eastAsia="Calibri" w:hAnsi="Calibri" w:cs="Times New Roman"/>
      <w:sz w:val="20"/>
      <w:szCs w:val="20"/>
      <w:lang w:val="it-IT"/>
    </w:rPr>
  </w:style>
  <w:style w:type="character" w:styleId="Rimandonotadichiusura">
    <w:name w:val="endnote reference"/>
    <w:unhideWhenUsed/>
    <w:rsid w:val="009A5394"/>
    <w:rPr>
      <w:vertAlign w:val="superscript"/>
    </w:rPr>
  </w:style>
  <w:style w:type="numbering" w:customStyle="1" w:styleId="Nessunelenco1111">
    <w:name w:val="Nessun elenco1111"/>
    <w:next w:val="Nessunelenco"/>
    <w:uiPriority w:val="99"/>
    <w:semiHidden/>
    <w:unhideWhenUsed/>
    <w:rsid w:val="009A5394"/>
  </w:style>
  <w:style w:type="paragraph" w:customStyle="1" w:styleId="Corpodeltesto210">
    <w:name w:val="Corpo del testo 21"/>
    <w:basedOn w:val="Normale"/>
    <w:rsid w:val="009A5394"/>
    <w:pPr>
      <w:ind w:left="0" w:right="0"/>
    </w:pPr>
    <w:rPr>
      <w:rFonts w:ascii="Times New Roman" w:eastAsia="Times New Roman" w:hAnsi="Times New Roman" w:cs="Times New Roman"/>
      <w:sz w:val="24"/>
      <w:szCs w:val="20"/>
      <w:lang w:eastAsia="it-IT"/>
    </w:rPr>
  </w:style>
  <w:style w:type="character" w:styleId="Enfasicorsivo">
    <w:name w:val="Emphasis"/>
    <w:uiPriority w:val="20"/>
    <w:qFormat/>
    <w:rsid w:val="009A5394"/>
    <w:rPr>
      <w:i/>
      <w:iCs/>
    </w:rPr>
  </w:style>
  <w:style w:type="paragraph" w:styleId="Nessunaspaziatura">
    <w:name w:val="No Spacing"/>
    <w:uiPriority w:val="1"/>
    <w:qFormat/>
    <w:rsid w:val="009A5394"/>
    <w:pPr>
      <w:ind w:left="0" w:right="0"/>
      <w:jc w:val="left"/>
    </w:pPr>
    <w:rPr>
      <w:rFonts w:ascii="Times New Roman" w:eastAsia="Times New Roman" w:hAnsi="Times New Roman" w:cs="Times New Roman"/>
      <w:sz w:val="24"/>
      <w:szCs w:val="20"/>
      <w:lang w:val="it-IT" w:eastAsia="it-IT"/>
    </w:rPr>
  </w:style>
  <w:style w:type="character" w:customStyle="1" w:styleId="provvnumcomma">
    <w:name w:val="provv_numcomma"/>
    <w:rsid w:val="009A5394"/>
  </w:style>
  <w:style w:type="paragraph" w:customStyle="1" w:styleId="Corpodeltesto310">
    <w:name w:val="Corpo del testo 31"/>
    <w:basedOn w:val="Normale"/>
    <w:rsid w:val="009A5394"/>
    <w:pPr>
      <w:suppressAutoHyphens/>
      <w:ind w:left="0" w:right="0"/>
      <w:jc w:val="center"/>
    </w:pPr>
    <w:rPr>
      <w:rFonts w:ascii="Times New Roman" w:eastAsia="Times New Roman" w:hAnsi="Times New Roman" w:cs="Times New Roman"/>
      <w:sz w:val="16"/>
      <w:szCs w:val="20"/>
      <w:lang w:eastAsia="ar-SA"/>
    </w:rPr>
  </w:style>
  <w:style w:type="paragraph" w:customStyle="1" w:styleId="Rientrocorpodeltesto310">
    <w:name w:val="Rientro corpo del testo 31"/>
    <w:basedOn w:val="Normale"/>
    <w:rsid w:val="009A5394"/>
    <w:pPr>
      <w:suppressAutoHyphens/>
      <w:ind w:left="708" w:right="0" w:firstLine="426"/>
      <w:jc w:val="left"/>
    </w:pPr>
    <w:rPr>
      <w:rFonts w:ascii="Times New Roman" w:eastAsia="Times New Roman" w:hAnsi="Times New Roman" w:cs="Times New Roman"/>
      <w:sz w:val="24"/>
      <w:szCs w:val="20"/>
      <w:lang w:eastAsia="ar-SA"/>
    </w:rPr>
  </w:style>
  <w:style w:type="paragraph" w:customStyle="1" w:styleId="Corpodeltesto32">
    <w:name w:val="Corpo del testo 32"/>
    <w:basedOn w:val="Normale"/>
    <w:rsid w:val="009A5394"/>
    <w:pPr>
      <w:spacing w:line="259" w:lineRule="exact"/>
      <w:ind w:left="0" w:right="0"/>
    </w:pPr>
    <w:rPr>
      <w:rFonts w:ascii="Times New Roman" w:eastAsia="Times New Roman" w:hAnsi="Times New Roman" w:cs="Times New Roman"/>
      <w:b/>
      <w:sz w:val="24"/>
      <w:szCs w:val="20"/>
      <w:lang w:eastAsia="it-IT"/>
    </w:rPr>
  </w:style>
  <w:style w:type="paragraph" w:customStyle="1" w:styleId="Rientrocorpodeltesto32">
    <w:name w:val="Rientro corpo del testo 32"/>
    <w:basedOn w:val="Normale"/>
    <w:rsid w:val="009A5394"/>
    <w:pPr>
      <w:autoSpaceDN w:val="0"/>
      <w:ind w:left="1080" w:right="0"/>
    </w:pPr>
    <w:rPr>
      <w:rFonts w:ascii="Times New Roman" w:eastAsia="Times New Roman" w:hAnsi="Times New Roman" w:cs="Times New Roman"/>
      <w:sz w:val="24"/>
      <w:szCs w:val="20"/>
      <w:lang w:eastAsia="it-IT"/>
    </w:rPr>
  </w:style>
  <w:style w:type="paragraph" w:customStyle="1" w:styleId="provvr0">
    <w:name w:val="provv_r0"/>
    <w:basedOn w:val="Normale"/>
    <w:rsid w:val="009A5394"/>
    <w:pPr>
      <w:spacing w:before="100" w:beforeAutospacing="1" w:after="100" w:afterAutospacing="1"/>
      <w:ind w:left="0" w:right="0"/>
    </w:pPr>
    <w:rPr>
      <w:rFonts w:ascii="Arial Unicode MS" w:eastAsia="Arial Unicode MS" w:hAnsi="Arial Unicode MS" w:cs="Arial Unicode MS"/>
      <w:sz w:val="24"/>
      <w:szCs w:val="24"/>
      <w:lang w:eastAsia="it-IT"/>
    </w:rPr>
  </w:style>
  <w:style w:type="character" w:customStyle="1" w:styleId="spanboldcenterbig">
    <w:name w:val="span_bold_center_big"/>
    <w:rsid w:val="009A5394"/>
  </w:style>
  <w:style w:type="paragraph" w:customStyle="1" w:styleId="m8810518035274988528corpodeltesto">
    <w:name w:val="m_8810518035274988528corpodeltesto"/>
    <w:basedOn w:val="Normale"/>
    <w:rsid w:val="009A5394"/>
    <w:pPr>
      <w:spacing w:before="100" w:beforeAutospacing="1" w:after="100" w:afterAutospacing="1"/>
      <w:ind w:left="0" w:right="0"/>
      <w:jc w:val="left"/>
    </w:pPr>
    <w:rPr>
      <w:rFonts w:ascii="Times New Roman" w:eastAsia="Times New Roman" w:hAnsi="Times New Roman" w:cs="Times New Roman"/>
      <w:sz w:val="24"/>
      <w:szCs w:val="24"/>
      <w:lang w:eastAsia="it-IT"/>
    </w:rPr>
  </w:style>
  <w:style w:type="paragraph" w:styleId="Rientrocorpodeltesto2">
    <w:name w:val="Body Text Indent 2"/>
    <w:basedOn w:val="Normale"/>
    <w:link w:val="Rientrocorpodeltesto2Carattere"/>
    <w:uiPriority w:val="99"/>
    <w:rsid w:val="009A5394"/>
    <w:pPr>
      <w:spacing w:after="120" w:line="480" w:lineRule="auto"/>
      <w:ind w:left="283" w:right="0"/>
      <w:jc w:val="left"/>
    </w:pPr>
    <w:rPr>
      <w:rFonts w:ascii="Times New Roman" w:eastAsia="Times New Roman" w:hAnsi="Times New Roman" w:cs="Times New Roman"/>
      <w:sz w:val="20"/>
      <w:szCs w:val="20"/>
      <w:lang w:eastAsia="it-IT"/>
    </w:rPr>
  </w:style>
  <w:style w:type="character" w:customStyle="1" w:styleId="Rientrocorpodeltesto2Carattere">
    <w:name w:val="Rientro corpo del testo 2 Carattere"/>
    <w:basedOn w:val="Carpredefinitoparagrafo"/>
    <w:link w:val="Rientrocorpodeltesto2"/>
    <w:uiPriority w:val="99"/>
    <w:rsid w:val="009A5394"/>
    <w:rPr>
      <w:rFonts w:ascii="Times New Roman" w:eastAsia="Times New Roman" w:hAnsi="Times New Roman" w:cs="Times New Roman"/>
      <w:sz w:val="20"/>
      <w:szCs w:val="20"/>
      <w:lang w:val="it-IT" w:eastAsia="it-IT"/>
    </w:rPr>
  </w:style>
  <w:style w:type="paragraph" w:customStyle="1" w:styleId="Corpodeltesto22">
    <w:name w:val="Corpo del testo 22"/>
    <w:basedOn w:val="Normale"/>
    <w:rsid w:val="009A5394"/>
    <w:pPr>
      <w:ind w:left="0" w:right="0"/>
    </w:pPr>
    <w:rPr>
      <w:rFonts w:ascii="Times New Roman" w:eastAsia="Times New Roman" w:hAnsi="Times New Roman" w:cs="Times New Roman"/>
      <w:sz w:val="24"/>
      <w:szCs w:val="20"/>
      <w:lang w:eastAsia="it-IT"/>
    </w:rPr>
  </w:style>
  <w:style w:type="paragraph" w:customStyle="1" w:styleId="Rientrocorpodeltesto21">
    <w:name w:val="Rientro corpo del testo 21"/>
    <w:basedOn w:val="Normale"/>
    <w:rsid w:val="009A5394"/>
    <w:pPr>
      <w:ind w:left="360" w:right="0"/>
    </w:pPr>
    <w:rPr>
      <w:rFonts w:ascii="Times New Roman" w:eastAsia="Times New Roman" w:hAnsi="Times New Roman" w:cs="Times New Roman"/>
      <w:sz w:val="24"/>
      <w:szCs w:val="20"/>
      <w:lang w:eastAsia="it-IT"/>
    </w:rPr>
  </w:style>
  <w:style w:type="paragraph" w:customStyle="1" w:styleId="Corpodeltesto33">
    <w:name w:val="Corpo del testo 33"/>
    <w:basedOn w:val="Normale"/>
    <w:rsid w:val="009A5394"/>
    <w:pPr>
      <w:spacing w:line="259" w:lineRule="exact"/>
      <w:ind w:left="0" w:right="0"/>
    </w:pPr>
    <w:rPr>
      <w:rFonts w:ascii="Times New Roman" w:eastAsia="Times New Roman" w:hAnsi="Times New Roman" w:cs="Times New Roman"/>
      <w:b/>
      <w:sz w:val="24"/>
      <w:szCs w:val="20"/>
      <w:lang w:eastAsia="it-IT"/>
    </w:rPr>
  </w:style>
  <w:style w:type="paragraph" w:customStyle="1" w:styleId="regolamento">
    <w:name w:val="regolamento"/>
    <w:basedOn w:val="Normale"/>
    <w:rsid w:val="009A5394"/>
    <w:pPr>
      <w:widowControl w:val="0"/>
      <w:tabs>
        <w:tab w:val="left" w:pos="-2127"/>
      </w:tabs>
      <w:ind w:left="284" w:right="0" w:hanging="284"/>
    </w:pPr>
    <w:rPr>
      <w:rFonts w:eastAsia="Times New Roman"/>
      <w:sz w:val="20"/>
      <w:szCs w:val="24"/>
      <w:lang w:eastAsia="it-IT"/>
    </w:rPr>
  </w:style>
  <w:style w:type="character" w:customStyle="1" w:styleId="descrizione">
    <w:name w:val="descrizione"/>
    <w:rsid w:val="009A5394"/>
    <w:rPr>
      <w:b/>
      <w:bCs/>
      <w:color w:val="5B76A0"/>
      <w:sz w:val="28"/>
      <w:szCs w:val="28"/>
    </w:rPr>
  </w:style>
  <w:style w:type="paragraph" w:customStyle="1" w:styleId="Rientrocorpodeltesto33">
    <w:name w:val="Rientro corpo del testo 33"/>
    <w:basedOn w:val="Normale"/>
    <w:rsid w:val="009A5394"/>
    <w:pPr>
      <w:autoSpaceDN w:val="0"/>
      <w:ind w:left="1080" w:right="0"/>
    </w:pPr>
    <w:rPr>
      <w:rFonts w:ascii="Times New Roman" w:eastAsia="Times New Roman" w:hAnsi="Times New Roman" w:cs="Times New Roman"/>
      <w:sz w:val="24"/>
      <w:szCs w:val="20"/>
      <w:lang w:eastAsia="it-IT"/>
    </w:rPr>
  </w:style>
  <w:style w:type="paragraph" w:customStyle="1" w:styleId="sche22">
    <w:name w:val="sche2_2"/>
    <w:rsid w:val="009A5394"/>
    <w:pPr>
      <w:widowControl w:val="0"/>
      <w:overflowPunct w:val="0"/>
      <w:autoSpaceDE w:val="0"/>
      <w:autoSpaceDN w:val="0"/>
      <w:adjustRightInd w:val="0"/>
      <w:ind w:left="0" w:right="0"/>
      <w:jc w:val="right"/>
    </w:pPr>
    <w:rPr>
      <w:rFonts w:ascii="Times New Roman" w:eastAsia="Times New Roman" w:hAnsi="Times New Roman" w:cs="Times New Roman"/>
      <w:sz w:val="20"/>
      <w:szCs w:val="20"/>
      <w:lang w:eastAsia="it-IT"/>
    </w:rPr>
  </w:style>
  <w:style w:type="paragraph" w:styleId="PreformattatoHTML">
    <w:name w:val="HTML Preformatted"/>
    <w:basedOn w:val="Normale"/>
    <w:link w:val="PreformattatoHTMLCarattere"/>
    <w:uiPriority w:val="99"/>
    <w:rsid w:val="009A5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0"/>
      <w:jc w:val="left"/>
    </w:pPr>
    <w:rPr>
      <w:rFonts w:ascii="Courier New" w:eastAsia="Times New Roman" w:hAnsi="Courier New" w:cs="Times New Roman"/>
      <w:sz w:val="20"/>
      <w:szCs w:val="20"/>
      <w:lang w:val="x-none" w:eastAsia="x-none"/>
    </w:rPr>
  </w:style>
  <w:style w:type="character" w:customStyle="1" w:styleId="PreformattatoHTMLCarattere">
    <w:name w:val="Preformattato HTML Carattere"/>
    <w:basedOn w:val="Carpredefinitoparagrafo"/>
    <w:link w:val="PreformattatoHTML"/>
    <w:uiPriority w:val="99"/>
    <w:rsid w:val="009A5394"/>
    <w:rPr>
      <w:rFonts w:ascii="Courier New" w:eastAsia="Times New Roman" w:hAnsi="Courier New" w:cs="Times New Roman"/>
      <w:sz w:val="20"/>
      <w:szCs w:val="20"/>
      <w:lang w:val="x-none" w:eastAsia="x-none"/>
    </w:rPr>
  </w:style>
  <w:style w:type="paragraph" w:customStyle="1" w:styleId="Titolo410">
    <w:name w:val="Titolo 41"/>
    <w:basedOn w:val="Normale"/>
    <w:rsid w:val="009A5394"/>
    <w:pPr>
      <w:widowControl w:val="0"/>
      <w:autoSpaceDE w:val="0"/>
      <w:autoSpaceDN w:val="0"/>
      <w:adjustRightInd w:val="0"/>
      <w:ind w:left="810" w:right="0"/>
      <w:jc w:val="left"/>
      <w:outlineLvl w:val="3"/>
    </w:pPr>
    <w:rPr>
      <w:rFonts w:ascii="Tahoma" w:eastAsia="Times New Roman" w:hAnsi="Tahoma" w:cs="Tahoma"/>
      <w:b/>
      <w:bCs/>
      <w:sz w:val="20"/>
      <w:szCs w:val="20"/>
      <w:lang w:eastAsia="it-IT"/>
    </w:rPr>
  </w:style>
  <w:style w:type="character" w:customStyle="1" w:styleId="st">
    <w:name w:val="st"/>
    <w:rsid w:val="009A5394"/>
  </w:style>
  <w:style w:type="paragraph" w:customStyle="1" w:styleId="Rientrocorpodeltesto34">
    <w:name w:val="Rientro corpo del testo 34"/>
    <w:basedOn w:val="Normale"/>
    <w:rsid w:val="009A5394"/>
    <w:pPr>
      <w:autoSpaceDN w:val="0"/>
      <w:ind w:left="1080" w:right="0"/>
    </w:pPr>
    <w:rPr>
      <w:rFonts w:ascii="Times New Roman" w:eastAsia="Times New Roman" w:hAnsi="Times New Roman" w:cs="Times New Roman"/>
      <w:sz w:val="24"/>
      <w:szCs w:val="20"/>
      <w:lang w:eastAsia="it-IT"/>
    </w:rPr>
  </w:style>
  <w:style w:type="paragraph" w:customStyle="1" w:styleId="Corpodeltesto34">
    <w:name w:val="Corpo del testo 34"/>
    <w:basedOn w:val="Normale"/>
    <w:rsid w:val="009A5394"/>
    <w:pPr>
      <w:spacing w:line="259" w:lineRule="exact"/>
      <w:ind w:left="0" w:right="0"/>
    </w:pPr>
    <w:rPr>
      <w:rFonts w:ascii="Times New Roman" w:eastAsia="Times New Roman" w:hAnsi="Times New Roman" w:cs="Times New Roman"/>
      <w:b/>
      <w:sz w:val="24"/>
      <w:szCs w:val="20"/>
      <w:lang w:eastAsia="it-IT"/>
    </w:rPr>
  </w:style>
  <w:style w:type="character" w:customStyle="1" w:styleId="ParagrafoelencoCarattere">
    <w:name w:val="Paragrafo elenco Carattere"/>
    <w:link w:val="Paragrafoelenco"/>
    <w:uiPriority w:val="34"/>
    <w:qFormat/>
    <w:rsid w:val="009A5394"/>
    <w:rPr>
      <w:rFonts w:ascii="Arial" w:eastAsia="Arial" w:hAnsi="Arial" w:cs="Arial"/>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222866">
      <w:bodyDiv w:val="1"/>
      <w:marLeft w:val="0"/>
      <w:marRight w:val="0"/>
      <w:marTop w:val="0"/>
      <w:marBottom w:val="0"/>
      <w:divBdr>
        <w:top w:val="none" w:sz="0" w:space="0" w:color="auto"/>
        <w:left w:val="none" w:sz="0" w:space="0" w:color="auto"/>
        <w:bottom w:val="none" w:sz="0" w:space="0" w:color="auto"/>
        <w:right w:val="none" w:sz="0" w:space="0" w:color="auto"/>
      </w:divBdr>
    </w:div>
    <w:div w:id="11907555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7480</Words>
  <Characters>42636</Characters>
  <Application>Microsoft Office Word</Application>
  <DocSecurity>0</DocSecurity>
  <Lines>355</Lines>
  <Paragraphs>100</Paragraphs>
  <ScaleCrop>false</ScaleCrop>
  <HeadingPairs>
    <vt:vector size="2" baseType="variant">
      <vt:variant>
        <vt:lpstr>Titolo</vt:lpstr>
      </vt:variant>
      <vt:variant>
        <vt:i4>1</vt:i4>
      </vt:variant>
    </vt:vector>
  </HeadingPairs>
  <TitlesOfParts>
    <vt:vector size="1" baseType="lpstr">
      <vt:lpstr>Allegato 1c_Modello di istanza PROGETTISTI</vt:lpstr>
    </vt:vector>
  </TitlesOfParts>
  <Company/>
  <LinksUpToDate>false</LinksUpToDate>
  <CharactersWithSpaces>50016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1c_Modello di istanza PROGETTISTI</dc:title>
  <dc:creator>M04449</dc:creator>
  <cp:lastModifiedBy>Laura Baggio</cp:lastModifiedBy>
  <cp:revision>3</cp:revision>
  <cp:lastPrinted>2024-02-04T11:17:00Z</cp:lastPrinted>
  <dcterms:created xsi:type="dcterms:W3CDTF">2024-02-08T12:34:00Z</dcterms:created>
  <dcterms:modified xsi:type="dcterms:W3CDTF">2024-02-08T12:43:00Z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2020-06-09T00:00:00Z</vt:filetime>
  </property>
  <property fmtid="{D5CDD505-2E9C-101B-9397-08002B2CF9AE}" pid="3" name="Creator">
    <vt:lpwstr>PDFCreator 2.2.1.0</vt:lpwstr>
  </property>
  <property fmtid="{D5CDD505-2E9C-101B-9397-08002B2CF9AE}" pid="4" name="LastSaved">
    <vt:filetime>2020-12-14T00:00:00Z</vt:filetime>
  </property>
</Properties>
</file>